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25AFA" w14:textId="4B4E8D13" w:rsidR="005E2D6E" w:rsidRPr="002D707E" w:rsidRDefault="00393B7E" w:rsidP="00393B7E">
      <w:pPr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393B7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ŻG.1.2025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ab/>
      </w:r>
      <w:r w:rsidR="005E2D6E" w:rsidRPr="002D707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Załącznik nr 2</w:t>
      </w:r>
    </w:p>
    <w:p w14:paraId="03E44395" w14:textId="77777777" w:rsidR="005E2D6E" w:rsidRPr="002D707E" w:rsidRDefault="005E2D6E" w:rsidP="00355FBD">
      <w:pPr>
        <w:suppressAutoHyphens/>
        <w:spacing w:after="0" w:line="240" w:lineRule="auto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</w:p>
    <w:p w14:paraId="12EEE9C4" w14:textId="776F4CDA" w:rsidR="005E2D6E" w:rsidRPr="002D707E" w:rsidRDefault="005E2D6E" w:rsidP="00355FBD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2D707E"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 xml:space="preserve">FORMULARZ OFERTY </w:t>
      </w:r>
    </w:p>
    <w:p w14:paraId="728ABC8C" w14:textId="77777777" w:rsidR="005E2D6E" w:rsidRPr="002D707E" w:rsidRDefault="005E2D6E" w:rsidP="00355FBD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F70377A" w14:textId="77777777" w:rsidR="005E2D6E" w:rsidRPr="002D707E" w:rsidRDefault="005E2D6E" w:rsidP="00355FB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zh-CN" w:bidi="hi-IN"/>
        </w:rPr>
      </w:pPr>
      <w:r w:rsidRPr="002D707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Składając ofertę w przetargu nieograniczonym na wykonanie przedmiotu zamówienia pn.:</w:t>
      </w:r>
    </w:p>
    <w:p w14:paraId="543A3170" w14:textId="53AB5E9A" w:rsidR="00946B96" w:rsidRPr="00946B96" w:rsidRDefault="00946B96" w:rsidP="00355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74295691"/>
      <w:r w:rsidRPr="00946B96">
        <w:rPr>
          <w:rFonts w:ascii="Times New Roman" w:hAnsi="Times New Roman"/>
          <w:b/>
          <w:sz w:val="24"/>
          <w:szCs w:val="24"/>
        </w:rPr>
        <w:t>„</w:t>
      </w:r>
      <w:bookmarkStart w:id="1" w:name="_Hlk74294652"/>
      <w:r w:rsidRPr="00946B96">
        <w:rPr>
          <w:rFonts w:ascii="Times New Roman" w:hAnsi="Times New Roman"/>
          <w:b/>
          <w:sz w:val="24"/>
          <w:szCs w:val="24"/>
        </w:rPr>
        <w:t xml:space="preserve"> </w:t>
      </w:r>
      <w:bookmarkEnd w:id="1"/>
      <w:r w:rsidR="00BB1B8F">
        <w:rPr>
          <w:rFonts w:ascii="Times New Roman" w:hAnsi="Times New Roman"/>
          <w:b/>
          <w:sz w:val="24"/>
          <w:szCs w:val="24"/>
        </w:rPr>
        <w:t>Przygotowanie i</w:t>
      </w:r>
      <w:r w:rsidRPr="00946B96">
        <w:rPr>
          <w:rFonts w:ascii="Times New Roman" w:hAnsi="Times New Roman"/>
          <w:b/>
          <w:sz w:val="24"/>
          <w:szCs w:val="24"/>
        </w:rPr>
        <w:t xml:space="preserve"> dostawa posiłków dla dzieci uczęszczających do </w:t>
      </w:r>
      <w:r w:rsidR="00BB1B8F">
        <w:rPr>
          <w:rFonts w:ascii="Times New Roman" w:hAnsi="Times New Roman"/>
          <w:b/>
          <w:sz w:val="24"/>
          <w:szCs w:val="24"/>
        </w:rPr>
        <w:t>Żłobka Gminnego w Świerzawie (ul. Dworcowa 4a</w:t>
      </w:r>
      <w:r w:rsidR="00276150">
        <w:rPr>
          <w:rFonts w:ascii="Times New Roman" w:hAnsi="Times New Roman"/>
          <w:b/>
          <w:sz w:val="24"/>
          <w:szCs w:val="24"/>
        </w:rPr>
        <w:t>).</w:t>
      </w:r>
      <w:bookmarkStart w:id="2" w:name="_GoBack"/>
      <w:bookmarkEnd w:id="2"/>
      <w:r w:rsidRPr="00946B96">
        <w:rPr>
          <w:rFonts w:ascii="Times New Roman" w:hAnsi="Times New Roman"/>
          <w:b/>
          <w:sz w:val="24"/>
          <w:szCs w:val="24"/>
        </w:rPr>
        <w:t>”</w:t>
      </w:r>
      <w:bookmarkEnd w:id="0"/>
    </w:p>
    <w:p w14:paraId="6A2D3C9E" w14:textId="77777777" w:rsidR="00822180" w:rsidRPr="002D707E" w:rsidRDefault="00822180" w:rsidP="00355FBD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D585EA1" w14:textId="77777777" w:rsidR="005E2D6E" w:rsidRPr="002D707E" w:rsidRDefault="005E2D6E" w:rsidP="00355FBD">
      <w:pPr>
        <w:pStyle w:val="Nagwek2"/>
        <w:keepNext w:val="0"/>
        <w:numPr>
          <w:ilvl w:val="0"/>
          <w:numId w:val="1"/>
        </w:numPr>
        <w:tabs>
          <w:tab w:val="clear" w:pos="1154"/>
          <w:tab w:val="num" w:pos="543"/>
        </w:tabs>
        <w:spacing w:before="0" w:after="0"/>
        <w:ind w:left="543" w:hanging="543"/>
        <w:rPr>
          <w:rFonts w:cs="Times New Roman"/>
        </w:rPr>
      </w:pPr>
      <w:r w:rsidRPr="002D707E">
        <w:rPr>
          <w:rFonts w:cs="Times New Roman"/>
        </w:rPr>
        <w:t>Zamawiający:</w:t>
      </w:r>
    </w:p>
    <w:p w14:paraId="3AEF505C" w14:textId="2E6567B6" w:rsidR="00946B96" w:rsidRDefault="00BB1B8F" w:rsidP="00355FBD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85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Żłobek Gminny </w:t>
      </w:r>
      <w:r w:rsidR="00946B96">
        <w:rPr>
          <w:rFonts w:ascii="Times New Roman" w:hAnsi="Times New Roman"/>
          <w:sz w:val="24"/>
          <w:szCs w:val="24"/>
          <w:shd w:val="clear" w:color="auto" w:fill="FFFFFF"/>
        </w:rPr>
        <w:t>w Świerzawie</w:t>
      </w:r>
    </w:p>
    <w:p w14:paraId="5E261E2E" w14:textId="0C6D1FB4" w:rsidR="005E2D6E" w:rsidRPr="002D707E" w:rsidRDefault="005E2D6E" w:rsidP="00355FBD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85"/>
        <w:rPr>
          <w:rFonts w:ascii="Times New Roman" w:hAnsi="Times New Roman"/>
          <w:sz w:val="24"/>
          <w:szCs w:val="24"/>
          <w:shd w:val="clear" w:color="auto" w:fill="FFFFFF"/>
        </w:rPr>
      </w:pPr>
      <w:r w:rsidRPr="002D707E">
        <w:rPr>
          <w:rFonts w:ascii="Times New Roman" w:hAnsi="Times New Roman"/>
          <w:sz w:val="24"/>
          <w:szCs w:val="24"/>
          <w:shd w:val="clear" w:color="auto" w:fill="FFFFFF"/>
        </w:rPr>
        <w:t xml:space="preserve">ul. </w:t>
      </w:r>
      <w:r w:rsidR="00FF67DD">
        <w:rPr>
          <w:rFonts w:ascii="Times New Roman" w:hAnsi="Times New Roman"/>
          <w:sz w:val="24"/>
          <w:szCs w:val="24"/>
          <w:shd w:val="clear" w:color="auto" w:fill="FFFFFF"/>
        </w:rPr>
        <w:t xml:space="preserve">Dworcowa </w:t>
      </w:r>
      <w:r w:rsidR="00BB1B8F">
        <w:rPr>
          <w:rFonts w:ascii="Times New Roman" w:hAnsi="Times New Roman"/>
          <w:sz w:val="24"/>
          <w:szCs w:val="24"/>
          <w:shd w:val="clear" w:color="auto" w:fill="FFFFFF"/>
        </w:rPr>
        <w:t>4a</w:t>
      </w:r>
    </w:p>
    <w:p w14:paraId="7760BC00" w14:textId="1E1B8332" w:rsidR="005E2D6E" w:rsidRPr="002D707E" w:rsidRDefault="005E2D6E" w:rsidP="00355FBD">
      <w:pPr>
        <w:pStyle w:val="Akapitzlist"/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585"/>
        <w:rPr>
          <w:rFonts w:ascii="Times New Roman" w:hAnsi="Times New Roman"/>
          <w:sz w:val="24"/>
          <w:szCs w:val="24"/>
          <w:shd w:val="clear" w:color="auto" w:fill="FFFFFF"/>
        </w:rPr>
      </w:pPr>
      <w:r w:rsidRPr="002D707E">
        <w:rPr>
          <w:rFonts w:ascii="Times New Roman" w:hAnsi="Times New Roman"/>
          <w:sz w:val="24"/>
          <w:szCs w:val="24"/>
          <w:shd w:val="clear" w:color="auto" w:fill="FFFFFF"/>
        </w:rPr>
        <w:t>59-</w:t>
      </w:r>
      <w:r w:rsidR="00822180" w:rsidRPr="002D707E">
        <w:rPr>
          <w:rFonts w:ascii="Times New Roman" w:hAnsi="Times New Roman"/>
          <w:sz w:val="24"/>
          <w:szCs w:val="24"/>
          <w:shd w:val="clear" w:color="auto" w:fill="FFFFFF"/>
        </w:rPr>
        <w:t>54</w:t>
      </w:r>
      <w:r w:rsidRPr="002D707E">
        <w:rPr>
          <w:rFonts w:ascii="Times New Roman" w:hAnsi="Times New Roman"/>
          <w:sz w:val="24"/>
          <w:szCs w:val="24"/>
          <w:shd w:val="clear" w:color="auto" w:fill="FFFFFF"/>
        </w:rPr>
        <w:t xml:space="preserve">0 </w:t>
      </w:r>
      <w:r w:rsidR="00822180" w:rsidRPr="002D707E">
        <w:rPr>
          <w:rFonts w:ascii="Times New Roman" w:hAnsi="Times New Roman"/>
          <w:sz w:val="24"/>
          <w:szCs w:val="24"/>
          <w:shd w:val="clear" w:color="auto" w:fill="FFFFFF"/>
        </w:rPr>
        <w:t>Świerzawa</w:t>
      </w:r>
    </w:p>
    <w:p w14:paraId="55193E6A" w14:textId="77777777" w:rsidR="005E2D6E" w:rsidRPr="002D707E" w:rsidRDefault="005E2D6E" w:rsidP="00355FBD">
      <w:pPr>
        <w:pStyle w:val="Akapitzlist"/>
        <w:spacing w:after="0" w:line="240" w:lineRule="auto"/>
        <w:ind w:left="1152"/>
        <w:rPr>
          <w:rFonts w:ascii="Times New Roman" w:hAnsi="Times New Roman"/>
          <w:sz w:val="24"/>
          <w:szCs w:val="24"/>
        </w:rPr>
      </w:pPr>
    </w:p>
    <w:p w14:paraId="447C506F" w14:textId="77777777" w:rsidR="005E2D6E" w:rsidRPr="002D707E" w:rsidRDefault="005E2D6E" w:rsidP="00355FBD">
      <w:pPr>
        <w:pStyle w:val="Nagwek2"/>
        <w:keepNext w:val="0"/>
        <w:numPr>
          <w:ilvl w:val="0"/>
          <w:numId w:val="2"/>
        </w:numPr>
        <w:spacing w:before="0" w:after="0"/>
        <w:rPr>
          <w:rFonts w:cs="Times New Roman"/>
        </w:rPr>
      </w:pPr>
      <w:r w:rsidRPr="002D707E">
        <w:rPr>
          <w:rFonts w:cs="Times New Roman"/>
        </w:rPr>
        <w:t>Oferta złożona przez:</w:t>
      </w:r>
    </w:p>
    <w:p w14:paraId="702689B0" w14:textId="77777777" w:rsidR="005E2D6E" w:rsidRPr="002D707E" w:rsidRDefault="005E2D6E" w:rsidP="00355FBD">
      <w:pPr>
        <w:pStyle w:val="Nagwek3"/>
        <w:numPr>
          <w:ilvl w:val="1"/>
          <w:numId w:val="2"/>
        </w:numPr>
        <w:tabs>
          <w:tab w:val="clear" w:pos="2774"/>
        </w:tabs>
        <w:spacing w:before="0" w:after="0" w:afterAutospacing="0"/>
        <w:ind w:left="425" w:hanging="425"/>
        <w:rPr>
          <w:rFonts w:cs="Times New Roman"/>
        </w:rPr>
      </w:pPr>
      <w:r w:rsidRPr="002D707E">
        <w:rPr>
          <w:rFonts w:cs="Times New Roman"/>
          <w:b/>
        </w:rPr>
        <w:t>Zarejestrowana nazwa Wykonawcy</w:t>
      </w:r>
      <w:r w:rsidRPr="002D707E">
        <w:rPr>
          <w:rFonts w:cs="Times New Roman"/>
          <w:vertAlign w:val="superscript"/>
        </w:rPr>
        <w:t>*)</w:t>
      </w:r>
      <w:r w:rsidRPr="002D707E">
        <w:rPr>
          <w:rFonts w:cs="Times New Roman"/>
        </w:rPr>
        <w:t xml:space="preserve"> /</w:t>
      </w:r>
      <w:r w:rsidRPr="002D707E">
        <w:rPr>
          <w:rFonts w:cs="Times New Roman"/>
          <w:b/>
        </w:rPr>
        <w:t>Pełnomocnika podmiotów występujących wspólnie</w:t>
      </w:r>
      <w:r w:rsidRPr="002D707E">
        <w:rPr>
          <w:rFonts w:cs="Times New Roman"/>
          <w:vertAlign w:val="superscript"/>
        </w:rPr>
        <w:t>*)</w:t>
      </w:r>
      <w:r w:rsidRPr="002D707E">
        <w:rPr>
          <w:rFonts w:cs="Times New Roman"/>
        </w:rPr>
        <w:t xml:space="preserve">: </w:t>
      </w:r>
    </w:p>
    <w:p w14:paraId="117D1D33" w14:textId="77777777" w:rsidR="005E2D6E" w:rsidRPr="002D707E" w:rsidRDefault="005E2D6E" w:rsidP="00355FBD">
      <w:pPr>
        <w:pStyle w:val="Nagwek3"/>
        <w:numPr>
          <w:ilvl w:val="0"/>
          <w:numId w:val="0"/>
        </w:numPr>
        <w:spacing w:before="0" w:after="0" w:afterAutospacing="0"/>
        <w:ind w:left="425"/>
        <w:rPr>
          <w:rFonts w:cs="Times New Roman"/>
        </w:rPr>
      </w:pPr>
      <w:r w:rsidRPr="002D707E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14:paraId="07D5F58A" w14:textId="77777777" w:rsidR="005E2D6E" w:rsidRPr="002D707E" w:rsidRDefault="005E2D6E" w:rsidP="00355FBD">
      <w:pPr>
        <w:pStyle w:val="Nagwek3"/>
        <w:numPr>
          <w:ilvl w:val="0"/>
          <w:numId w:val="0"/>
        </w:numPr>
        <w:spacing w:before="0" w:after="0" w:afterAutospacing="0"/>
        <w:ind w:left="425"/>
        <w:rPr>
          <w:rFonts w:cs="Times New Roman"/>
        </w:rPr>
      </w:pPr>
      <w:r w:rsidRPr="002D707E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14:paraId="3639519A" w14:textId="77777777" w:rsidR="005E2D6E" w:rsidRPr="002D707E" w:rsidRDefault="005E2D6E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07E">
        <w:rPr>
          <w:rFonts w:ascii="Times New Roman" w:hAnsi="Times New Roman"/>
          <w:b/>
          <w:sz w:val="24"/>
          <w:szCs w:val="24"/>
        </w:rPr>
        <w:t>Zarejestrowany adres Wykonawcy</w:t>
      </w:r>
      <w:r w:rsidRPr="002D707E">
        <w:rPr>
          <w:rFonts w:ascii="Times New Roman" w:hAnsi="Times New Roman"/>
          <w:sz w:val="24"/>
          <w:szCs w:val="24"/>
          <w:vertAlign w:val="superscript"/>
        </w:rPr>
        <w:t>*)</w:t>
      </w:r>
      <w:r w:rsidRPr="002D707E">
        <w:rPr>
          <w:rFonts w:ascii="Times New Roman" w:hAnsi="Times New Roman"/>
          <w:sz w:val="24"/>
          <w:szCs w:val="24"/>
        </w:rPr>
        <w:t xml:space="preserve"> /</w:t>
      </w:r>
      <w:r w:rsidRPr="002D707E">
        <w:rPr>
          <w:rFonts w:ascii="Times New Roman" w:hAnsi="Times New Roman"/>
          <w:b/>
          <w:sz w:val="24"/>
          <w:szCs w:val="24"/>
        </w:rPr>
        <w:t>Pełnomocnika podmiotów występujących wspólnie</w:t>
      </w:r>
      <w:r w:rsidRPr="002D707E">
        <w:rPr>
          <w:rFonts w:ascii="Times New Roman" w:hAnsi="Times New Roman"/>
          <w:sz w:val="24"/>
          <w:szCs w:val="24"/>
          <w:vertAlign w:val="superscript"/>
        </w:rPr>
        <w:t>*)</w:t>
      </w:r>
      <w:r w:rsidRPr="002D707E">
        <w:rPr>
          <w:rFonts w:ascii="Times New Roman" w:hAnsi="Times New Roman"/>
          <w:sz w:val="24"/>
          <w:szCs w:val="24"/>
        </w:rPr>
        <w:t>:</w:t>
      </w:r>
    </w:p>
    <w:p w14:paraId="4FFC49B3" w14:textId="77777777" w:rsidR="005E2D6E" w:rsidRPr="002D707E" w:rsidRDefault="005E2D6E" w:rsidP="000F247B">
      <w:pPr>
        <w:pStyle w:val="Nagwek3"/>
        <w:numPr>
          <w:ilvl w:val="0"/>
          <w:numId w:val="0"/>
        </w:numPr>
        <w:spacing w:before="0" w:after="0" w:afterAutospacing="0"/>
        <w:ind w:left="624" w:hanging="624"/>
        <w:jc w:val="left"/>
        <w:rPr>
          <w:rFonts w:cs="Times New Roman"/>
        </w:rPr>
      </w:pPr>
      <w:r w:rsidRPr="002D707E">
        <w:rPr>
          <w:rFonts w:cs="Times New Roman"/>
        </w:rPr>
        <w:t>ulica: ……………………………………………………………………………………………… nr: ……………………………………………………………</w:t>
      </w:r>
    </w:p>
    <w:p w14:paraId="1CA4402E" w14:textId="77777777" w:rsidR="005E2D6E" w:rsidRPr="002D707E" w:rsidRDefault="005E2D6E" w:rsidP="000F24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07E">
        <w:rPr>
          <w:rFonts w:ascii="Times New Roman" w:hAnsi="Times New Roman"/>
          <w:sz w:val="24"/>
          <w:szCs w:val="24"/>
        </w:rPr>
        <w:t>kod: …………………………… miejscowość:  ………………………………………………………………………………………………………………</w:t>
      </w:r>
    </w:p>
    <w:p w14:paraId="643EEA9E" w14:textId="77777777" w:rsidR="005E2D6E" w:rsidRPr="002D707E" w:rsidRDefault="005E2D6E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07E">
        <w:rPr>
          <w:rFonts w:ascii="Times New Roman" w:hAnsi="Times New Roman"/>
          <w:sz w:val="24"/>
          <w:szCs w:val="24"/>
        </w:rPr>
        <w:t>województwo: …………………………………………………………… e-mail: …………………………………………………………………………</w:t>
      </w:r>
    </w:p>
    <w:p w14:paraId="5CBB9B4B" w14:textId="77777777" w:rsidR="005E2D6E" w:rsidRPr="002D707E" w:rsidRDefault="005E2D6E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07E">
        <w:rPr>
          <w:rFonts w:ascii="Times New Roman" w:hAnsi="Times New Roman"/>
          <w:sz w:val="24"/>
          <w:szCs w:val="24"/>
        </w:rPr>
        <w:t>tel.: ……………………………………………………………………………………………………………………………………………………………………</w:t>
      </w:r>
    </w:p>
    <w:p w14:paraId="24417BAB" w14:textId="77777777" w:rsidR="005E2D6E" w:rsidRPr="002D707E" w:rsidRDefault="005E2D6E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07E">
        <w:rPr>
          <w:rFonts w:ascii="Times New Roman" w:hAnsi="Times New Roman"/>
          <w:sz w:val="24"/>
          <w:szCs w:val="24"/>
        </w:rPr>
        <w:t>NIP: …………………………………………………………… REGON: …………………………………………………………………………………………</w:t>
      </w:r>
    </w:p>
    <w:p w14:paraId="7F32066A" w14:textId="77777777" w:rsidR="005E2D6E" w:rsidRPr="002D707E" w:rsidRDefault="005E2D6E" w:rsidP="00355FBD">
      <w:pPr>
        <w:pStyle w:val="Nagwek3"/>
        <w:numPr>
          <w:ilvl w:val="0"/>
          <w:numId w:val="0"/>
        </w:numPr>
        <w:spacing w:before="0" w:after="0" w:afterAutospacing="0"/>
        <w:rPr>
          <w:rFonts w:cs="Times New Roman"/>
        </w:rPr>
      </w:pPr>
      <w:r w:rsidRPr="002D707E">
        <w:rPr>
          <w:rFonts w:cs="Times New Roman"/>
        </w:rPr>
        <w:t>Nr konta bankowego: …………………………………………………………………………………………………………………………………………</w:t>
      </w:r>
    </w:p>
    <w:p w14:paraId="3D2D12A9" w14:textId="77777777" w:rsidR="005E2D6E" w:rsidRPr="002D707E" w:rsidRDefault="005E2D6E" w:rsidP="00355FBD">
      <w:pPr>
        <w:pStyle w:val="Nagwek3"/>
        <w:numPr>
          <w:ilvl w:val="0"/>
          <w:numId w:val="0"/>
        </w:numPr>
        <w:spacing w:before="0" w:after="0" w:afterAutospacing="0"/>
        <w:rPr>
          <w:rFonts w:cs="Times New Roman"/>
        </w:rPr>
      </w:pPr>
      <w:r w:rsidRPr="002D707E">
        <w:rPr>
          <w:rFonts w:cs="Times New Roman"/>
        </w:rPr>
        <w:t>Do kontaktów z Zamawiającym w czasie trwania postępowania o udzielenie zamówienia wyznaczamy: ………………………………………………………………………………………….…………………tel. …………………………………………………………</w:t>
      </w:r>
    </w:p>
    <w:p w14:paraId="0531A481" w14:textId="77777777" w:rsidR="005E2D6E" w:rsidRPr="002D707E" w:rsidRDefault="005E2D6E" w:rsidP="00355FBD">
      <w:pPr>
        <w:pStyle w:val="Nagwek3"/>
        <w:numPr>
          <w:ilvl w:val="1"/>
          <w:numId w:val="2"/>
        </w:numPr>
        <w:tabs>
          <w:tab w:val="clear" w:pos="2774"/>
        </w:tabs>
        <w:spacing w:before="0" w:after="0" w:afterAutospacing="0"/>
        <w:ind w:left="425" w:hanging="425"/>
        <w:rPr>
          <w:rFonts w:cs="Times New Roman"/>
        </w:rPr>
      </w:pPr>
      <w:r w:rsidRPr="002D707E">
        <w:rPr>
          <w:rFonts w:cs="Times New Roman"/>
          <w:b/>
        </w:rPr>
        <w:t>Zarejestrowana nazwa Partnera podmiotów występujących wspólnie</w:t>
      </w:r>
      <w:r w:rsidRPr="002D707E">
        <w:rPr>
          <w:rFonts w:cs="Times New Roman"/>
          <w:vertAlign w:val="superscript"/>
        </w:rPr>
        <w:t>*)</w:t>
      </w:r>
      <w:r w:rsidRPr="002D707E">
        <w:rPr>
          <w:rFonts w:cs="Times New Roman"/>
        </w:rPr>
        <w:t xml:space="preserve">: </w:t>
      </w:r>
    </w:p>
    <w:p w14:paraId="5C80AACC" w14:textId="77777777" w:rsidR="005E2D6E" w:rsidRPr="002D707E" w:rsidRDefault="005E2D6E" w:rsidP="00355FBD">
      <w:pPr>
        <w:pStyle w:val="Nagwek3"/>
        <w:numPr>
          <w:ilvl w:val="0"/>
          <w:numId w:val="0"/>
        </w:numPr>
        <w:spacing w:before="0" w:after="0" w:afterAutospacing="0"/>
        <w:ind w:left="425"/>
        <w:rPr>
          <w:rFonts w:cs="Times New Roman"/>
        </w:rPr>
      </w:pPr>
      <w:r w:rsidRPr="002D707E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14:paraId="77F52246" w14:textId="7A9CA333" w:rsidR="00E65B1C" w:rsidRDefault="005E2D6E" w:rsidP="00355FBD">
      <w:pPr>
        <w:pStyle w:val="Nagwek3"/>
        <w:numPr>
          <w:ilvl w:val="0"/>
          <w:numId w:val="0"/>
        </w:numPr>
        <w:spacing w:before="0" w:after="0" w:afterAutospacing="0"/>
        <w:ind w:left="425"/>
        <w:rPr>
          <w:rFonts w:cs="Times New Roman"/>
        </w:rPr>
      </w:pPr>
      <w:r w:rsidRPr="002D707E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</w:t>
      </w:r>
    </w:p>
    <w:p w14:paraId="653A5D14" w14:textId="4A169AB9" w:rsidR="005E2D6E" w:rsidRPr="00355FBD" w:rsidRDefault="005E2D6E" w:rsidP="00355FB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2D707E">
        <w:rPr>
          <w:rFonts w:ascii="Times New Roman" w:hAnsi="Times New Roman"/>
          <w:b/>
          <w:sz w:val="24"/>
          <w:szCs w:val="24"/>
        </w:rPr>
        <w:t>Zarejestrowany adres</w:t>
      </w:r>
      <w:r w:rsidRPr="002D707E">
        <w:rPr>
          <w:rFonts w:ascii="Times New Roman" w:hAnsi="Times New Roman"/>
          <w:sz w:val="24"/>
          <w:szCs w:val="24"/>
        </w:rPr>
        <w:t xml:space="preserve"> </w:t>
      </w:r>
      <w:r w:rsidRPr="002D707E">
        <w:rPr>
          <w:rFonts w:ascii="Times New Roman" w:hAnsi="Times New Roman"/>
          <w:b/>
          <w:sz w:val="24"/>
          <w:szCs w:val="24"/>
        </w:rPr>
        <w:t>Partnera podmiotów występujących wspólnie</w:t>
      </w:r>
    </w:p>
    <w:p w14:paraId="0B11B870" w14:textId="77777777" w:rsidR="005E2D6E" w:rsidRPr="002D707E" w:rsidRDefault="005E2D6E" w:rsidP="00355FBD">
      <w:pPr>
        <w:pStyle w:val="Nagwek3"/>
        <w:numPr>
          <w:ilvl w:val="0"/>
          <w:numId w:val="0"/>
        </w:numPr>
        <w:spacing w:before="0" w:after="0" w:afterAutospacing="0"/>
        <w:ind w:left="624" w:hanging="624"/>
        <w:rPr>
          <w:rFonts w:cs="Times New Roman"/>
        </w:rPr>
      </w:pPr>
      <w:r w:rsidRPr="002D707E">
        <w:rPr>
          <w:rFonts w:cs="Times New Roman"/>
        </w:rPr>
        <w:lastRenderedPageBreak/>
        <w:t>ulica: ……………………………………………………………………………………………… nr: ……………………………………………………………</w:t>
      </w:r>
    </w:p>
    <w:p w14:paraId="41DD50F1" w14:textId="77777777" w:rsidR="005E2D6E" w:rsidRPr="002D707E" w:rsidRDefault="005E2D6E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07E">
        <w:rPr>
          <w:rFonts w:ascii="Times New Roman" w:hAnsi="Times New Roman"/>
          <w:sz w:val="24"/>
          <w:szCs w:val="24"/>
        </w:rPr>
        <w:t>kod: …………………………… miejscowość:  ………………………………………………………………………………………………………………</w:t>
      </w:r>
    </w:p>
    <w:p w14:paraId="6277067D" w14:textId="77777777" w:rsidR="005E2D6E" w:rsidRPr="002D707E" w:rsidRDefault="005E2D6E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707E">
        <w:rPr>
          <w:rFonts w:ascii="Times New Roman" w:hAnsi="Times New Roman"/>
          <w:sz w:val="24"/>
          <w:szCs w:val="24"/>
        </w:rPr>
        <w:t>województwo: …………………………………………………………… e-mail: …………………………………………………………………………</w:t>
      </w:r>
    </w:p>
    <w:p w14:paraId="0B40DA8E" w14:textId="77777777" w:rsidR="005E2D6E" w:rsidRPr="002D707E" w:rsidRDefault="005E2D6E" w:rsidP="00355FB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D707E">
        <w:rPr>
          <w:rFonts w:ascii="Times New Roman" w:hAnsi="Times New Roman"/>
          <w:sz w:val="24"/>
          <w:szCs w:val="24"/>
          <w:lang w:val="en-US"/>
        </w:rPr>
        <w:t>tel.: ……………………………………………………………………………………………………………………………………………………………………</w:t>
      </w:r>
    </w:p>
    <w:p w14:paraId="520D37B3" w14:textId="77777777" w:rsidR="005E2D6E" w:rsidRPr="002D707E" w:rsidRDefault="005E2D6E" w:rsidP="00355FB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2D707E">
        <w:rPr>
          <w:rFonts w:ascii="Times New Roman" w:hAnsi="Times New Roman"/>
          <w:sz w:val="24"/>
          <w:szCs w:val="24"/>
          <w:lang w:val="en-US"/>
        </w:rPr>
        <w:t>NIP: …………………………………………………………… REGON: …………………………………………………………………………………………</w:t>
      </w:r>
    </w:p>
    <w:p w14:paraId="601EBE1E" w14:textId="77777777" w:rsidR="005E2D6E" w:rsidRPr="002D707E" w:rsidRDefault="005E2D6E" w:rsidP="00355FBD">
      <w:pPr>
        <w:pStyle w:val="Nagwek3"/>
        <w:numPr>
          <w:ilvl w:val="1"/>
          <w:numId w:val="2"/>
        </w:numPr>
        <w:tabs>
          <w:tab w:val="clear" w:pos="2774"/>
        </w:tabs>
        <w:spacing w:before="0" w:after="0" w:afterAutospacing="0"/>
        <w:rPr>
          <w:rFonts w:cs="Times New Roman"/>
          <w:lang w:val="en-US"/>
        </w:rPr>
      </w:pPr>
      <w:proofErr w:type="spellStart"/>
      <w:r w:rsidRPr="002D707E">
        <w:rPr>
          <w:rFonts w:cs="Times New Roman"/>
          <w:lang w:val="en-US"/>
        </w:rPr>
        <w:t>itd</w:t>
      </w:r>
      <w:proofErr w:type="spellEnd"/>
      <w:r w:rsidRPr="002D707E">
        <w:rPr>
          <w:rFonts w:cs="Times New Roman"/>
          <w:lang w:val="en-US"/>
        </w:rPr>
        <w:t>.</w:t>
      </w:r>
    </w:p>
    <w:p w14:paraId="4D420F27" w14:textId="77777777" w:rsidR="002D707E" w:rsidRPr="002D707E" w:rsidRDefault="002D707E" w:rsidP="00355FBD">
      <w:pPr>
        <w:pStyle w:val="Lista"/>
        <w:ind w:left="1418" w:hanging="992"/>
        <w:jc w:val="both"/>
      </w:pPr>
      <w:bookmarkStart w:id="3" w:name="_Ref128374914"/>
    </w:p>
    <w:p w14:paraId="22AA7609" w14:textId="75FEBBC1" w:rsidR="002D707E" w:rsidRPr="002D707E" w:rsidRDefault="002D707E" w:rsidP="00355FBD">
      <w:pPr>
        <w:numPr>
          <w:ilvl w:val="0"/>
          <w:numId w:val="16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2D707E">
        <w:rPr>
          <w:rFonts w:ascii="Times New Roman" w:hAnsi="Times New Roman"/>
          <w:b/>
          <w:bCs/>
          <w:sz w:val="24"/>
          <w:szCs w:val="24"/>
        </w:rPr>
        <w:t xml:space="preserve">Oferujemy, zgodnie z założeniami specyfikacji warunków zamówienia, wykonanie zamówienia opisanego szczegółowo specyfikacji warunków zamówienia (Przedmiot zamówienia) </w:t>
      </w:r>
      <w:bookmarkEnd w:id="3"/>
      <w:r w:rsidRPr="002D707E">
        <w:rPr>
          <w:rFonts w:ascii="Times New Roman" w:hAnsi="Times New Roman"/>
          <w:b/>
          <w:bCs/>
          <w:sz w:val="24"/>
          <w:szCs w:val="24"/>
        </w:rPr>
        <w:t>za cenę brutto:</w:t>
      </w:r>
    </w:p>
    <w:p w14:paraId="007F0E44" w14:textId="77777777" w:rsidR="002D707E" w:rsidRPr="002D707E" w:rsidRDefault="002D707E" w:rsidP="00355FBD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2D707E">
        <w:rPr>
          <w:rFonts w:ascii="Times New Roman" w:hAnsi="Times New Roman"/>
          <w:bCs/>
          <w:sz w:val="24"/>
          <w:szCs w:val="24"/>
        </w:rPr>
        <w:t>……………………..… zł (słownie: ………………………………………………………</w:t>
      </w:r>
    </w:p>
    <w:p w14:paraId="2552F5C3" w14:textId="77777777" w:rsidR="002D707E" w:rsidRPr="002D707E" w:rsidRDefault="002D707E" w:rsidP="00355FBD">
      <w:pPr>
        <w:spacing w:after="0" w:line="240" w:lineRule="auto"/>
        <w:ind w:left="426"/>
        <w:rPr>
          <w:rFonts w:ascii="Times New Roman" w:hAnsi="Times New Roman"/>
          <w:bCs/>
          <w:sz w:val="24"/>
          <w:szCs w:val="24"/>
        </w:rPr>
      </w:pPr>
      <w:r w:rsidRPr="002D707E">
        <w:rPr>
          <w:rFonts w:ascii="Times New Roman" w:hAnsi="Times New Roman"/>
          <w:bCs/>
          <w:sz w:val="24"/>
          <w:szCs w:val="24"/>
        </w:rPr>
        <w:t xml:space="preserve">…………………………………………………………………………………………… ) </w:t>
      </w:r>
    </w:p>
    <w:p w14:paraId="1702075B" w14:textId="66622DCD" w:rsidR="00DF3A4B" w:rsidRDefault="002D707E" w:rsidP="006362F8">
      <w:pPr>
        <w:tabs>
          <w:tab w:val="left" w:pos="284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D707E">
        <w:rPr>
          <w:rFonts w:ascii="Times New Roman" w:hAnsi="Times New Roman"/>
          <w:sz w:val="24"/>
          <w:szCs w:val="24"/>
        </w:rPr>
        <w:t>przy zastosowanej ……………. % stawce VAT, w tym za:</w:t>
      </w:r>
    </w:p>
    <w:p w14:paraId="488F1036" w14:textId="77777777" w:rsidR="002D707E" w:rsidRPr="002D707E" w:rsidRDefault="002D707E" w:rsidP="00355FBD">
      <w:pPr>
        <w:tabs>
          <w:tab w:val="left" w:pos="284"/>
        </w:tabs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5"/>
        <w:gridCol w:w="1665"/>
        <w:gridCol w:w="1948"/>
        <w:gridCol w:w="1349"/>
        <w:gridCol w:w="1519"/>
        <w:gridCol w:w="2006"/>
      </w:tblGrid>
      <w:tr w:rsidR="002D707E" w:rsidRPr="002D707E" w14:paraId="54DBAEC5" w14:textId="77777777" w:rsidTr="00997976"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AC694F2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F4CCEB8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0A35BA2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Liczba posiłków w okresie trwania umowy </w:t>
            </w:r>
            <w:r w:rsidRPr="002D707E">
              <w:rPr>
                <w:rFonts w:ascii="Times New Roman" w:hAnsi="Times New Roman"/>
                <w:sz w:val="24"/>
                <w:szCs w:val="24"/>
              </w:rPr>
              <w:t>[szt.]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55FF3A2E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b/>
                <w:bCs/>
                <w:sz w:val="24"/>
                <w:szCs w:val="24"/>
              </w:rPr>
              <w:t>Cena za 1 posiłek</w:t>
            </w:r>
          </w:p>
          <w:p w14:paraId="3B67D8DE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>[brutto]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19F7948B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b/>
                <w:bCs/>
                <w:sz w:val="24"/>
                <w:szCs w:val="24"/>
              </w:rPr>
              <w:t>Wartość brutto za posiłki</w:t>
            </w:r>
          </w:p>
          <w:p w14:paraId="4A0A4E72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b/>
                <w:bCs/>
                <w:sz w:val="24"/>
                <w:szCs w:val="24"/>
              </w:rPr>
              <w:t>[3×4]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8703CDD" w14:textId="56FD971E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Wartość wsadu do kotła za 1 posiłek </w:t>
            </w:r>
            <w:r w:rsidRPr="002D707E">
              <w:rPr>
                <w:rFonts w:ascii="Times New Roman" w:hAnsi="Times New Roman"/>
                <w:sz w:val="24"/>
                <w:szCs w:val="24"/>
              </w:rPr>
              <w:t>[</w:t>
            </w:r>
            <w:r w:rsidR="00CF027D">
              <w:rPr>
                <w:rFonts w:ascii="Times New Roman" w:hAnsi="Times New Roman"/>
                <w:sz w:val="24"/>
                <w:szCs w:val="24"/>
              </w:rPr>
              <w:t xml:space="preserve">zł </w:t>
            </w:r>
            <w:r w:rsidRPr="002D707E">
              <w:rPr>
                <w:rFonts w:ascii="Times New Roman" w:hAnsi="Times New Roman"/>
                <w:sz w:val="24"/>
                <w:szCs w:val="24"/>
              </w:rPr>
              <w:t>brutto]</w:t>
            </w:r>
          </w:p>
        </w:tc>
      </w:tr>
      <w:tr w:rsidR="002D707E" w:rsidRPr="002D707E" w14:paraId="4109A0F2" w14:textId="77777777" w:rsidTr="00997976"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ACC9629" w14:textId="77777777" w:rsidR="002D707E" w:rsidRPr="002D707E" w:rsidRDefault="002D707E" w:rsidP="00355FB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5A94728" w14:textId="77777777" w:rsidR="002D707E" w:rsidRPr="002D707E" w:rsidRDefault="002D707E" w:rsidP="00355FB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A1BC670" w14:textId="77777777" w:rsidR="002D707E" w:rsidRPr="002D707E" w:rsidRDefault="002D707E" w:rsidP="00355FB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069888AA" w14:textId="77777777" w:rsidR="002D707E" w:rsidRPr="002D707E" w:rsidRDefault="002D707E" w:rsidP="00355FB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4BF8A4C" w14:textId="77777777" w:rsidR="002D707E" w:rsidRPr="002D707E" w:rsidRDefault="002D707E" w:rsidP="00355FB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707E"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63294359" w14:textId="77777777" w:rsidR="002D707E" w:rsidRPr="002D707E" w:rsidRDefault="002D707E" w:rsidP="00355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2D707E" w:rsidRPr="002D707E" w14:paraId="619D6EA3" w14:textId="77777777" w:rsidTr="00997976">
        <w:trPr>
          <w:trHeight w:val="1275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970482B" w14:textId="77777777" w:rsidR="002D707E" w:rsidRPr="002D707E" w:rsidRDefault="002D707E" w:rsidP="00355FBD">
            <w:pPr>
              <w:numPr>
                <w:ilvl w:val="0"/>
                <w:numId w:val="12"/>
              </w:numPr>
              <w:snapToGrid w:val="0"/>
              <w:spacing w:after="0" w:line="240" w:lineRule="auto"/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38D74CF" w14:textId="5C02E686" w:rsidR="002D707E" w:rsidRPr="002D707E" w:rsidRDefault="006F11F6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Posiłek żłobkowy</w:t>
            </w:r>
          </w:p>
          <w:p w14:paraId="74C70535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>Obiad</w:t>
            </w:r>
          </w:p>
          <w:p w14:paraId="121FC48F" w14:textId="77777777" w:rsidR="002D707E" w:rsidRPr="002D707E" w:rsidRDefault="002D707E" w:rsidP="00355FB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 xml:space="preserve">Zupa </w:t>
            </w:r>
          </w:p>
          <w:p w14:paraId="67C450A1" w14:textId="77777777" w:rsidR="002D707E" w:rsidRPr="002D707E" w:rsidRDefault="002D707E" w:rsidP="00355FB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 xml:space="preserve">II danie </w:t>
            </w:r>
          </w:p>
          <w:p w14:paraId="7156108B" w14:textId="77777777" w:rsid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>Śniadanie</w:t>
            </w:r>
          </w:p>
          <w:p w14:paraId="7652911F" w14:textId="41F33EA5" w:rsidR="006F11F6" w:rsidRPr="002D707E" w:rsidRDefault="006F11F6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 śniadanie</w:t>
            </w:r>
          </w:p>
          <w:p w14:paraId="0DC59F75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>Podwieczorek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18301D3" w14:textId="502270E2" w:rsidR="002D707E" w:rsidRPr="002D707E" w:rsidRDefault="006F11F6" w:rsidP="00355F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7 744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9E9EFF1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>…………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EA6C6CB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>…………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4F253635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>………….</w:t>
            </w:r>
          </w:p>
        </w:tc>
      </w:tr>
      <w:tr w:rsidR="002D707E" w:rsidRPr="002D707E" w14:paraId="1957B493" w14:textId="77777777" w:rsidTr="00997976">
        <w:trPr>
          <w:trHeight w:val="390"/>
        </w:trPr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3B366717" w14:textId="2A1462F3" w:rsidR="002D707E" w:rsidRPr="002D707E" w:rsidRDefault="006F11F6" w:rsidP="002071F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071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311DA164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RAZEM </w:t>
            </w:r>
            <w:r w:rsidRPr="002D707E">
              <w:rPr>
                <w:rFonts w:ascii="Times New Roman" w:hAnsi="Times New Roman"/>
                <w:sz w:val="24"/>
                <w:szCs w:val="24"/>
              </w:rPr>
              <w:t>[zł brutto]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bottom"/>
          </w:tcPr>
          <w:p w14:paraId="58C55078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>………</w:t>
            </w:r>
            <w:r w:rsidRPr="002D707E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0" w:type="auto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bottom"/>
          </w:tcPr>
          <w:p w14:paraId="24ACEEF3" w14:textId="77777777" w:rsidR="002D707E" w:rsidRPr="002D707E" w:rsidRDefault="002D707E" w:rsidP="00355F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07E">
              <w:rPr>
                <w:rFonts w:ascii="Times New Roman" w:hAnsi="Times New Roman"/>
                <w:sz w:val="24"/>
                <w:szCs w:val="24"/>
              </w:rPr>
              <w:t>………</w:t>
            </w:r>
            <w:r w:rsidRPr="002D707E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2)</w:t>
            </w:r>
          </w:p>
        </w:tc>
      </w:tr>
    </w:tbl>
    <w:p w14:paraId="54B72C24" w14:textId="77777777" w:rsidR="002D707E" w:rsidRPr="002D707E" w:rsidRDefault="002D707E" w:rsidP="00355FBD">
      <w:pPr>
        <w:tabs>
          <w:tab w:val="left" w:pos="284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12253886" w14:textId="66AF90F0" w:rsidR="002D707E" w:rsidRPr="002D707E" w:rsidRDefault="002D707E" w:rsidP="00355FBD">
      <w:pPr>
        <w:pStyle w:val="western"/>
        <w:spacing w:before="0" w:after="0"/>
        <w:rPr>
          <w:b/>
          <w:bCs/>
          <w:u w:val="single"/>
          <w:vertAlign w:val="superscript"/>
        </w:rPr>
      </w:pPr>
      <w:r w:rsidRPr="002D707E">
        <w:rPr>
          <w:b/>
          <w:bCs/>
          <w:u w:val="single"/>
          <w:vertAlign w:val="superscript"/>
        </w:rPr>
        <w:t>1)</w:t>
      </w:r>
      <w:r w:rsidR="00703C64">
        <w:rPr>
          <w:b/>
          <w:bCs/>
          <w:u w:val="single"/>
        </w:rPr>
        <w:t xml:space="preserve"> wartość przenieść do pkt. 3</w:t>
      </w:r>
      <w:r w:rsidRPr="002D707E">
        <w:rPr>
          <w:b/>
          <w:bCs/>
          <w:u w:val="single"/>
        </w:rPr>
        <w:t xml:space="preserve"> formularza ofertowego.</w:t>
      </w:r>
    </w:p>
    <w:p w14:paraId="38F61F2F" w14:textId="77777777" w:rsidR="002D707E" w:rsidRPr="002D707E" w:rsidRDefault="002D707E" w:rsidP="00355FBD">
      <w:pPr>
        <w:pStyle w:val="western"/>
        <w:spacing w:before="0" w:after="0"/>
        <w:rPr>
          <w:b/>
        </w:rPr>
      </w:pPr>
      <w:r w:rsidRPr="002D707E">
        <w:rPr>
          <w:b/>
          <w:bCs/>
          <w:u w:val="single"/>
          <w:vertAlign w:val="superscript"/>
        </w:rPr>
        <w:t>2)</w:t>
      </w:r>
      <w:r w:rsidRPr="002D707E">
        <w:rPr>
          <w:b/>
          <w:bCs/>
          <w:u w:val="single"/>
        </w:rPr>
        <w:t xml:space="preserve"> wartość służy do porównania ofert w kryterium „</w:t>
      </w:r>
      <w:r w:rsidRPr="002D707E">
        <w:rPr>
          <w:b/>
          <w:bCs/>
          <w:i/>
          <w:iCs/>
          <w:u w:val="single"/>
        </w:rPr>
        <w:t>wartość wsadu do kotła</w:t>
      </w:r>
      <w:r w:rsidRPr="002D707E">
        <w:rPr>
          <w:b/>
          <w:bCs/>
          <w:u w:val="single"/>
        </w:rPr>
        <w:t>”</w:t>
      </w:r>
    </w:p>
    <w:p w14:paraId="551711E2" w14:textId="5D0345FA" w:rsidR="002D707E" w:rsidRPr="000F247B" w:rsidRDefault="002D707E" w:rsidP="00355FBD">
      <w:pPr>
        <w:pStyle w:val="Lista"/>
        <w:numPr>
          <w:ilvl w:val="0"/>
          <w:numId w:val="14"/>
        </w:numPr>
        <w:jc w:val="both"/>
        <w:rPr>
          <w:u w:val="single"/>
        </w:rPr>
      </w:pPr>
      <w:r w:rsidRPr="000F247B">
        <w:t>Deklarujemy wykonanie prz</w:t>
      </w:r>
      <w:r w:rsidR="00276150">
        <w:t>edmiotu zamówienia w terminie od</w:t>
      </w:r>
      <w:r w:rsidRPr="000F247B">
        <w:t xml:space="preserve"> dnia </w:t>
      </w:r>
      <w:r w:rsidR="006F11F6">
        <w:rPr>
          <w:b/>
          <w:bCs/>
          <w:u w:val="single"/>
        </w:rPr>
        <w:t>02.01</w:t>
      </w:r>
      <w:r w:rsidRPr="000F247B">
        <w:rPr>
          <w:b/>
          <w:bCs/>
          <w:u w:val="single"/>
        </w:rPr>
        <w:t>.</w:t>
      </w:r>
      <w:r w:rsidRPr="000F247B">
        <w:rPr>
          <w:b/>
          <w:u w:val="single"/>
        </w:rPr>
        <w:t>20</w:t>
      </w:r>
      <w:r w:rsidR="00144757" w:rsidRPr="000F247B">
        <w:rPr>
          <w:b/>
          <w:u w:val="single"/>
        </w:rPr>
        <w:t>2</w:t>
      </w:r>
      <w:r w:rsidR="006F11F6">
        <w:rPr>
          <w:b/>
          <w:u w:val="single"/>
        </w:rPr>
        <w:t>6</w:t>
      </w:r>
      <w:r w:rsidRPr="000F247B">
        <w:rPr>
          <w:b/>
          <w:u w:val="single"/>
        </w:rPr>
        <w:t xml:space="preserve"> r.-</w:t>
      </w:r>
      <w:r w:rsidR="00570025" w:rsidRPr="000F247B">
        <w:rPr>
          <w:b/>
          <w:u w:val="single"/>
        </w:rPr>
        <w:t xml:space="preserve">do </w:t>
      </w:r>
      <w:r w:rsidR="006F11F6">
        <w:rPr>
          <w:b/>
          <w:u w:val="single"/>
        </w:rPr>
        <w:t>31.12</w:t>
      </w:r>
      <w:r w:rsidRPr="000F247B">
        <w:rPr>
          <w:b/>
          <w:u w:val="single"/>
        </w:rPr>
        <w:t>.202</w:t>
      </w:r>
      <w:r w:rsidR="00C5249A">
        <w:rPr>
          <w:b/>
          <w:u w:val="single"/>
        </w:rPr>
        <w:t>6</w:t>
      </w:r>
      <w:r w:rsidRPr="000F247B">
        <w:rPr>
          <w:b/>
          <w:u w:val="single"/>
        </w:rPr>
        <w:t xml:space="preserve"> r.</w:t>
      </w:r>
    </w:p>
    <w:p w14:paraId="7115F3B3" w14:textId="77777777" w:rsidR="002D707E" w:rsidRPr="002D707E" w:rsidRDefault="002D707E" w:rsidP="00355FBD">
      <w:pPr>
        <w:pStyle w:val="Lista"/>
        <w:numPr>
          <w:ilvl w:val="0"/>
          <w:numId w:val="14"/>
        </w:numPr>
        <w:jc w:val="both"/>
      </w:pPr>
      <w:r w:rsidRPr="002D707E">
        <w:t>Oświadczamy, że przyjmujemy 30 dniowy termin płatności faktury, licząc od dnia jej otrzymania przez Zamawiającego</w:t>
      </w:r>
    </w:p>
    <w:p w14:paraId="723309BE" w14:textId="77777777" w:rsidR="002D707E" w:rsidRPr="002D707E" w:rsidRDefault="002D707E" w:rsidP="00355FBD">
      <w:pPr>
        <w:pStyle w:val="Lista"/>
        <w:numPr>
          <w:ilvl w:val="0"/>
          <w:numId w:val="14"/>
        </w:numPr>
        <w:jc w:val="both"/>
      </w:pPr>
      <w:r w:rsidRPr="002D707E">
        <w:t xml:space="preserve"> Oświadczamy, że:</w:t>
      </w:r>
    </w:p>
    <w:p w14:paraId="2B09B7A2" w14:textId="4DF1352B" w:rsidR="002D707E" w:rsidRPr="002D707E" w:rsidRDefault="002071FC" w:rsidP="002071F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6.1 </w:t>
      </w:r>
      <w:r w:rsidR="002D707E" w:rsidRPr="002D707E">
        <w:rPr>
          <w:rFonts w:ascii="Times New Roman" w:hAnsi="Times New Roman"/>
          <w:sz w:val="24"/>
          <w:szCs w:val="24"/>
        </w:rPr>
        <w:t xml:space="preserve">Usługi stanowiące przedmiot niniejszego zamówienia wykonamy siłami własnymi </w:t>
      </w:r>
      <w:r w:rsidR="002D707E" w:rsidRPr="002D707E">
        <w:rPr>
          <w:rFonts w:ascii="Times New Roman" w:hAnsi="Times New Roman"/>
          <w:sz w:val="24"/>
          <w:szCs w:val="24"/>
          <w:vertAlign w:val="superscript"/>
        </w:rPr>
        <w:t>*)</w:t>
      </w:r>
    </w:p>
    <w:p w14:paraId="2ED69433" w14:textId="0CD9A6E3" w:rsidR="002D707E" w:rsidRPr="002D707E" w:rsidRDefault="00703C64" w:rsidP="00703C6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 </w:t>
      </w:r>
      <w:r w:rsidR="002D707E" w:rsidRPr="002D707E">
        <w:rPr>
          <w:rFonts w:ascii="Times New Roman" w:hAnsi="Times New Roman"/>
          <w:sz w:val="24"/>
          <w:szCs w:val="24"/>
        </w:rPr>
        <w:t>Podwykonawcy (om) powierzony zostanie następujący zakres prac: 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</w:t>
      </w:r>
    </w:p>
    <w:p w14:paraId="790033E7" w14:textId="77777777" w:rsidR="002D707E" w:rsidRPr="002D707E" w:rsidRDefault="002D707E" w:rsidP="00355FBD">
      <w:pPr>
        <w:spacing w:after="0" w:line="240" w:lineRule="auto"/>
        <w:ind w:left="720" w:firstLine="504"/>
        <w:rPr>
          <w:rFonts w:ascii="Times New Roman" w:hAnsi="Times New Roman"/>
          <w:sz w:val="24"/>
          <w:szCs w:val="24"/>
          <w:vertAlign w:val="superscript"/>
        </w:rPr>
      </w:pPr>
      <w:r w:rsidRPr="002D707E">
        <w:rPr>
          <w:rFonts w:ascii="Times New Roman" w:hAnsi="Times New Roman"/>
          <w:sz w:val="24"/>
          <w:szCs w:val="24"/>
        </w:rPr>
        <w:lastRenderedPageBreak/>
        <w:t xml:space="preserve"> a pozostałą część wykonamy siłami własnymi</w:t>
      </w:r>
      <w:r w:rsidRPr="002D707E">
        <w:rPr>
          <w:rFonts w:ascii="Times New Roman" w:hAnsi="Times New Roman"/>
          <w:sz w:val="24"/>
          <w:szCs w:val="24"/>
          <w:vertAlign w:val="superscript"/>
        </w:rPr>
        <w:t>*)</w:t>
      </w:r>
    </w:p>
    <w:p w14:paraId="17D41AC8" w14:textId="77777777" w:rsidR="002D707E" w:rsidRPr="002D707E" w:rsidRDefault="002D707E" w:rsidP="00355FBD">
      <w:pPr>
        <w:spacing w:after="0" w:line="240" w:lineRule="auto"/>
        <w:ind w:left="720" w:firstLine="504"/>
        <w:rPr>
          <w:rFonts w:ascii="Times New Roman" w:hAnsi="Times New Roman"/>
          <w:sz w:val="24"/>
          <w:szCs w:val="24"/>
        </w:rPr>
      </w:pPr>
    </w:p>
    <w:p w14:paraId="3B21AFFD" w14:textId="0B90D70B" w:rsidR="00A85666" w:rsidRPr="005E2D6E" w:rsidRDefault="00703C64" w:rsidP="00703C64">
      <w:pPr>
        <w:pStyle w:val="Nagwek3"/>
        <w:numPr>
          <w:ilvl w:val="0"/>
          <w:numId w:val="0"/>
        </w:numPr>
        <w:spacing w:before="0" w:after="0" w:afterAutospacing="0"/>
        <w:ind w:left="624" w:hanging="624"/>
        <w:rPr>
          <w:rFonts w:cs="Times New Roman"/>
        </w:rPr>
      </w:pPr>
      <w:r>
        <w:rPr>
          <w:rFonts w:cs="Times New Roman"/>
        </w:rPr>
        <w:t>8.</w:t>
      </w:r>
      <w:r w:rsidR="00A85666" w:rsidRPr="005E2D6E">
        <w:rPr>
          <w:rFonts w:cs="Times New Roman"/>
        </w:rPr>
        <w:t>Nasze przedsiębiorstwo należy do:</w:t>
      </w:r>
    </w:p>
    <w:p w14:paraId="16693D80" w14:textId="77777777" w:rsidR="00A85666" w:rsidRPr="005E2D6E" w:rsidRDefault="00A85666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2660" w:type="dxa"/>
        <w:tblLook w:val="04A0" w:firstRow="1" w:lastRow="0" w:firstColumn="1" w:lastColumn="0" w:noHBand="0" w:noVBand="1"/>
      </w:tblPr>
      <w:tblGrid>
        <w:gridCol w:w="3187"/>
        <w:gridCol w:w="1593"/>
      </w:tblGrid>
      <w:tr w:rsidR="00A85666" w:rsidRPr="005E2D6E" w14:paraId="3ACC5905" w14:textId="77777777" w:rsidTr="009A5BED">
        <w:trPr>
          <w:trHeight w:val="247"/>
        </w:trPr>
        <w:tc>
          <w:tcPr>
            <w:tcW w:w="3187" w:type="dxa"/>
            <w:vMerge w:val="restart"/>
          </w:tcPr>
          <w:p w14:paraId="5E692101" w14:textId="77777777" w:rsidR="00A85666" w:rsidRPr="005E2D6E" w:rsidRDefault="00A85666" w:rsidP="00355FBD">
            <w:pPr>
              <w:pStyle w:val="Nagwek3"/>
              <w:numPr>
                <w:ilvl w:val="0"/>
                <w:numId w:val="0"/>
              </w:numPr>
              <w:spacing w:before="0" w:after="0" w:afterAutospacing="0"/>
              <w:jc w:val="center"/>
              <w:outlineLvl w:val="2"/>
              <w:rPr>
                <w:rFonts w:cs="Times New Roman"/>
              </w:rPr>
            </w:pPr>
            <w:r w:rsidRPr="005E2D6E">
              <w:rPr>
                <w:rFonts w:cs="Times New Roman"/>
              </w:rPr>
              <w:t>mikro/ małych/ średnich przedsiębiorstw</w:t>
            </w:r>
            <w:r w:rsidRPr="005E2D6E">
              <w:rPr>
                <w:rFonts w:cs="Times New Roman"/>
                <w:vertAlign w:val="superscript"/>
              </w:rPr>
              <w:t>)</w:t>
            </w:r>
          </w:p>
        </w:tc>
        <w:tc>
          <w:tcPr>
            <w:tcW w:w="1593" w:type="dxa"/>
          </w:tcPr>
          <w:p w14:paraId="02240479" w14:textId="77777777" w:rsidR="00A85666" w:rsidRPr="005E2D6E" w:rsidRDefault="00A85666" w:rsidP="00355FBD">
            <w:pPr>
              <w:pStyle w:val="Nagwek3"/>
              <w:numPr>
                <w:ilvl w:val="0"/>
                <w:numId w:val="0"/>
              </w:numPr>
              <w:spacing w:before="0" w:after="0" w:afterAutospacing="0"/>
              <w:jc w:val="center"/>
              <w:outlineLvl w:val="2"/>
              <w:rPr>
                <w:rFonts w:cs="Times New Roman"/>
              </w:rPr>
            </w:pPr>
            <w:r w:rsidRPr="005E2D6E">
              <w:rPr>
                <w:rFonts w:cs="Times New Roman"/>
              </w:rPr>
              <w:t>TAK</w:t>
            </w:r>
            <w:r w:rsidRPr="005E2D6E">
              <w:rPr>
                <w:rFonts w:cs="Times New Roman"/>
                <w:vertAlign w:val="superscript"/>
              </w:rPr>
              <w:t>*)</w:t>
            </w:r>
          </w:p>
        </w:tc>
      </w:tr>
      <w:tr w:rsidR="00A85666" w:rsidRPr="005E2D6E" w14:paraId="017A053F" w14:textId="77777777" w:rsidTr="009A5BED">
        <w:trPr>
          <w:trHeight w:val="88"/>
        </w:trPr>
        <w:tc>
          <w:tcPr>
            <w:tcW w:w="3187" w:type="dxa"/>
            <w:vMerge/>
          </w:tcPr>
          <w:p w14:paraId="4C7FDE19" w14:textId="77777777" w:rsidR="00A85666" w:rsidRPr="005E2D6E" w:rsidRDefault="00A85666" w:rsidP="00355FBD">
            <w:pPr>
              <w:pStyle w:val="Nagwek3"/>
              <w:numPr>
                <w:ilvl w:val="0"/>
                <w:numId w:val="0"/>
              </w:numPr>
              <w:spacing w:before="0" w:after="0" w:afterAutospacing="0"/>
              <w:outlineLvl w:val="2"/>
              <w:rPr>
                <w:rFonts w:cs="Times New Roman"/>
              </w:rPr>
            </w:pPr>
          </w:p>
        </w:tc>
        <w:tc>
          <w:tcPr>
            <w:tcW w:w="1593" w:type="dxa"/>
          </w:tcPr>
          <w:p w14:paraId="60784849" w14:textId="77777777" w:rsidR="00A85666" w:rsidRPr="005E2D6E" w:rsidRDefault="00A85666" w:rsidP="00355FBD">
            <w:pPr>
              <w:pStyle w:val="Nagwek3"/>
              <w:numPr>
                <w:ilvl w:val="0"/>
                <w:numId w:val="0"/>
              </w:numPr>
              <w:spacing w:before="0" w:after="0" w:afterAutospacing="0"/>
              <w:jc w:val="center"/>
              <w:outlineLvl w:val="2"/>
              <w:rPr>
                <w:rFonts w:cs="Times New Roman"/>
              </w:rPr>
            </w:pPr>
            <w:r w:rsidRPr="005E2D6E">
              <w:rPr>
                <w:rFonts w:cs="Times New Roman"/>
              </w:rPr>
              <w:t>NIE</w:t>
            </w:r>
            <w:r w:rsidRPr="005E2D6E">
              <w:rPr>
                <w:rFonts w:cs="Times New Roman"/>
                <w:vertAlign w:val="superscript"/>
              </w:rPr>
              <w:t>*)</w:t>
            </w:r>
          </w:p>
        </w:tc>
      </w:tr>
    </w:tbl>
    <w:p w14:paraId="4127E481" w14:textId="77777777" w:rsidR="00A85666" w:rsidRPr="005E2D6E" w:rsidRDefault="00A85666" w:rsidP="00355FBD">
      <w:p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</w:p>
    <w:p w14:paraId="3275FF8F" w14:textId="7F12DFB3" w:rsidR="00A85666" w:rsidRDefault="00703C64" w:rsidP="00703C64">
      <w:pPr>
        <w:pStyle w:val="Nagwek3"/>
        <w:numPr>
          <w:ilvl w:val="0"/>
          <w:numId w:val="0"/>
        </w:numPr>
        <w:spacing w:before="0" w:after="0" w:afterAutospacing="0"/>
        <w:ind w:left="624" w:hanging="624"/>
        <w:rPr>
          <w:rFonts w:cs="Times New Roman"/>
        </w:rPr>
      </w:pPr>
      <w:r>
        <w:rPr>
          <w:rFonts w:cs="Times New Roman"/>
        </w:rPr>
        <w:t>9.</w:t>
      </w:r>
      <w:r w:rsidR="00A85666" w:rsidRPr="005E2D6E">
        <w:rPr>
          <w:rFonts w:cs="Times New Roman"/>
        </w:rPr>
        <w:t>Złożona oferta:</w:t>
      </w:r>
    </w:p>
    <w:p w14:paraId="61A068B3" w14:textId="77777777" w:rsidR="00276150" w:rsidRPr="00276150" w:rsidRDefault="00276150" w:rsidP="00276150"/>
    <w:p w14:paraId="73D9D5F5" w14:textId="77777777" w:rsidR="00A85666" w:rsidRPr="005E2D6E" w:rsidRDefault="00A85666" w:rsidP="00355FBD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sym w:font="Wingdings" w:char="F0A8"/>
      </w:r>
      <w:r w:rsidRPr="005E2D6E">
        <w:rPr>
          <w:rFonts w:ascii="Times New Roman" w:hAnsi="Times New Roman"/>
          <w:sz w:val="24"/>
          <w:szCs w:val="24"/>
        </w:rPr>
        <w:t xml:space="preserve"> Nie prowadzi do powstania u Zamawiającego obowiązku podatkowego zgodnie z</w:t>
      </w:r>
      <w:r>
        <w:rPr>
          <w:rFonts w:ascii="Times New Roman" w:hAnsi="Times New Roman"/>
          <w:sz w:val="24"/>
          <w:szCs w:val="24"/>
        </w:rPr>
        <w:t> </w:t>
      </w:r>
      <w:r w:rsidRPr="005E2D6E">
        <w:rPr>
          <w:rFonts w:ascii="Times New Roman" w:hAnsi="Times New Roman"/>
          <w:sz w:val="24"/>
          <w:szCs w:val="24"/>
        </w:rPr>
        <w:t>przepisami o podatku od towarów i usług;</w:t>
      </w:r>
    </w:p>
    <w:p w14:paraId="06F1FD03" w14:textId="77777777" w:rsidR="00A85666" w:rsidRPr="005E2D6E" w:rsidRDefault="00A85666" w:rsidP="00355FBD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sym w:font="Wingdings" w:char="F0A8"/>
      </w:r>
      <w:r w:rsidRPr="005E2D6E">
        <w:rPr>
          <w:rFonts w:ascii="Times New Roman" w:hAnsi="Times New Roman"/>
          <w:sz w:val="24"/>
          <w:szCs w:val="24"/>
        </w:rPr>
        <w:t xml:space="preserve"> Prowadzi do powstania u Zamawiającego obowiązku podatkowego zgodnie z</w:t>
      </w:r>
      <w:r>
        <w:rPr>
          <w:rFonts w:ascii="Times New Roman" w:hAnsi="Times New Roman"/>
          <w:sz w:val="24"/>
          <w:szCs w:val="24"/>
        </w:rPr>
        <w:t> </w:t>
      </w:r>
      <w:r w:rsidRPr="005E2D6E">
        <w:rPr>
          <w:rFonts w:ascii="Times New Roman" w:hAnsi="Times New Roman"/>
          <w:sz w:val="24"/>
          <w:szCs w:val="24"/>
        </w:rPr>
        <w:t>przepisami o podatku od towarów i usług, jednocześnie wskazując nazwę (rodzaj) towaru lub usługi, których dostawa lub świadczenie będzie prowadzić do jego powstania oraz wskazując ich wartość bez podatku</w:t>
      </w:r>
    </w:p>
    <w:tbl>
      <w:tblPr>
        <w:tblStyle w:val="Tabela-Siatka"/>
        <w:tblW w:w="8315" w:type="dxa"/>
        <w:tblInd w:w="675" w:type="dxa"/>
        <w:tblLook w:val="04A0" w:firstRow="1" w:lastRow="0" w:firstColumn="1" w:lastColumn="0" w:noHBand="0" w:noVBand="1"/>
      </w:tblPr>
      <w:tblGrid>
        <w:gridCol w:w="543"/>
        <w:gridCol w:w="4732"/>
        <w:gridCol w:w="3040"/>
      </w:tblGrid>
      <w:tr w:rsidR="00A85666" w:rsidRPr="005E2D6E" w14:paraId="66C60205" w14:textId="77777777" w:rsidTr="009A5BED">
        <w:tc>
          <w:tcPr>
            <w:tcW w:w="456" w:type="dxa"/>
          </w:tcPr>
          <w:p w14:paraId="0C8409E0" w14:textId="77777777" w:rsidR="00A85666" w:rsidRPr="005E2D6E" w:rsidRDefault="00A85666" w:rsidP="00355FBD">
            <w:pPr>
              <w:jc w:val="center"/>
              <w:rPr>
                <w:sz w:val="24"/>
                <w:szCs w:val="24"/>
              </w:rPr>
            </w:pPr>
            <w:r w:rsidRPr="005E2D6E">
              <w:rPr>
                <w:sz w:val="24"/>
                <w:szCs w:val="24"/>
              </w:rPr>
              <w:t>Lp.</w:t>
            </w:r>
          </w:p>
        </w:tc>
        <w:tc>
          <w:tcPr>
            <w:tcW w:w="4789" w:type="dxa"/>
          </w:tcPr>
          <w:p w14:paraId="407B892D" w14:textId="77777777" w:rsidR="00A85666" w:rsidRPr="005E2D6E" w:rsidRDefault="00A85666" w:rsidP="00355FBD">
            <w:pPr>
              <w:jc w:val="center"/>
              <w:rPr>
                <w:sz w:val="24"/>
                <w:szCs w:val="24"/>
              </w:rPr>
            </w:pPr>
            <w:r w:rsidRPr="005E2D6E">
              <w:rPr>
                <w:sz w:val="24"/>
                <w:szCs w:val="24"/>
              </w:rPr>
              <w:t>Nazwa (rodzaj) towaru lub usługi</w:t>
            </w:r>
          </w:p>
        </w:tc>
        <w:tc>
          <w:tcPr>
            <w:tcW w:w="3070" w:type="dxa"/>
          </w:tcPr>
          <w:p w14:paraId="5E4A6308" w14:textId="77777777" w:rsidR="00A85666" w:rsidRPr="005E2D6E" w:rsidRDefault="00A85666" w:rsidP="00355FBD">
            <w:pPr>
              <w:jc w:val="center"/>
              <w:rPr>
                <w:sz w:val="24"/>
                <w:szCs w:val="24"/>
              </w:rPr>
            </w:pPr>
            <w:r w:rsidRPr="005E2D6E">
              <w:rPr>
                <w:sz w:val="24"/>
                <w:szCs w:val="24"/>
              </w:rPr>
              <w:t>Wartość bez kwoty podatku</w:t>
            </w:r>
          </w:p>
        </w:tc>
      </w:tr>
      <w:tr w:rsidR="00A85666" w:rsidRPr="005E2D6E" w14:paraId="770FADFA" w14:textId="77777777" w:rsidTr="009A5BED">
        <w:tc>
          <w:tcPr>
            <w:tcW w:w="456" w:type="dxa"/>
          </w:tcPr>
          <w:p w14:paraId="55486B08" w14:textId="77777777" w:rsidR="00A85666" w:rsidRPr="005E2D6E" w:rsidRDefault="00A85666" w:rsidP="00355FBD">
            <w:pPr>
              <w:rPr>
                <w:sz w:val="24"/>
                <w:szCs w:val="24"/>
              </w:rPr>
            </w:pPr>
          </w:p>
          <w:p w14:paraId="563EFD5A" w14:textId="77777777" w:rsidR="00A85666" w:rsidRPr="005E2D6E" w:rsidRDefault="00A85666" w:rsidP="00355FBD">
            <w:pPr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14:paraId="498A51AB" w14:textId="77777777" w:rsidR="00A85666" w:rsidRPr="005E2D6E" w:rsidRDefault="00A85666" w:rsidP="00355FBD">
            <w:pPr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5A6BDD25" w14:textId="77777777" w:rsidR="00A85666" w:rsidRPr="005E2D6E" w:rsidRDefault="00A85666" w:rsidP="00355FBD">
            <w:pPr>
              <w:rPr>
                <w:sz w:val="24"/>
                <w:szCs w:val="24"/>
              </w:rPr>
            </w:pPr>
          </w:p>
        </w:tc>
      </w:tr>
      <w:tr w:rsidR="00A85666" w:rsidRPr="005E2D6E" w14:paraId="3CCCC271" w14:textId="77777777" w:rsidTr="009A5BED">
        <w:tc>
          <w:tcPr>
            <w:tcW w:w="456" w:type="dxa"/>
          </w:tcPr>
          <w:p w14:paraId="2F925259" w14:textId="77777777" w:rsidR="00A85666" w:rsidRPr="005E2D6E" w:rsidRDefault="00A85666" w:rsidP="00355FBD">
            <w:pPr>
              <w:rPr>
                <w:sz w:val="24"/>
                <w:szCs w:val="24"/>
              </w:rPr>
            </w:pPr>
          </w:p>
          <w:p w14:paraId="1B6DE3FF" w14:textId="77777777" w:rsidR="00A85666" w:rsidRPr="005E2D6E" w:rsidRDefault="00A85666" w:rsidP="00355FBD">
            <w:pPr>
              <w:rPr>
                <w:sz w:val="24"/>
                <w:szCs w:val="24"/>
              </w:rPr>
            </w:pPr>
          </w:p>
        </w:tc>
        <w:tc>
          <w:tcPr>
            <w:tcW w:w="4789" w:type="dxa"/>
          </w:tcPr>
          <w:p w14:paraId="61D061EF" w14:textId="77777777" w:rsidR="00A85666" w:rsidRPr="005E2D6E" w:rsidRDefault="00A85666" w:rsidP="00355FBD">
            <w:pPr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124A05CA" w14:textId="77777777" w:rsidR="00A85666" w:rsidRPr="005E2D6E" w:rsidRDefault="00A85666" w:rsidP="00355FBD">
            <w:pPr>
              <w:rPr>
                <w:sz w:val="24"/>
                <w:szCs w:val="24"/>
              </w:rPr>
            </w:pPr>
          </w:p>
        </w:tc>
      </w:tr>
    </w:tbl>
    <w:p w14:paraId="164C3B66" w14:textId="77777777" w:rsidR="00A85666" w:rsidRPr="005E2D6E" w:rsidRDefault="00A85666" w:rsidP="00355FBD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5E2D6E">
        <w:rPr>
          <w:rFonts w:ascii="Times New Roman" w:hAnsi="Times New Roman"/>
          <w:i/>
          <w:sz w:val="24"/>
          <w:szCs w:val="24"/>
        </w:rPr>
        <w:t>Dotyczy Wykonawców, których oferty będą generować obowiązek doliczania wartości podatku VAT do wartości netto oferty, tj. 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058F8370" w14:textId="0207126C" w:rsidR="00A85666" w:rsidRDefault="00703C64" w:rsidP="00703C64">
      <w:pPr>
        <w:pStyle w:val="Nagwek3"/>
        <w:numPr>
          <w:ilvl w:val="0"/>
          <w:numId w:val="0"/>
        </w:numPr>
        <w:tabs>
          <w:tab w:val="left" w:pos="851"/>
        </w:tabs>
        <w:spacing w:before="0" w:after="0" w:afterAutospacing="0"/>
        <w:ind w:left="624" w:hanging="624"/>
        <w:rPr>
          <w:rFonts w:cs="Times New Roman"/>
        </w:rPr>
      </w:pPr>
      <w:r>
        <w:rPr>
          <w:rFonts w:cs="Times New Roman"/>
        </w:rPr>
        <w:t xml:space="preserve">10. </w:t>
      </w:r>
      <w:r w:rsidR="00A85666" w:rsidRPr="005E2D6E">
        <w:rPr>
          <w:rFonts w:cs="Times New Roman"/>
        </w:rPr>
        <w:t xml:space="preserve">W przypadku gdyby nasza firma została wybrana do realizacji zamówienia, zobowiązujemy się do dopełnienia formalności, </w:t>
      </w:r>
      <w:r w:rsidR="00A85666" w:rsidRPr="004B34DF">
        <w:rPr>
          <w:rFonts w:cs="Times New Roman"/>
        </w:rPr>
        <w:t>o których mowa w XVI SWZ</w:t>
      </w:r>
      <w:r w:rsidR="00A85666" w:rsidRPr="005E2D6E">
        <w:rPr>
          <w:rFonts w:cs="Times New Roman"/>
        </w:rPr>
        <w:t>, pod rygorem odstąpienia przez Zamawiającego od podpisania umowy z naszej winy.</w:t>
      </w:r>
    </w:p>
    <w:p w14:paraId="6DB208D2" w14:textId="77777777" w:rsidR="00A85666" w:rsidRPr="00C030FC" w:rsidRDefault="00A85666" w:rsidP="00355FBD">
      <w:pPr>
        <w:spacing w:after="0" w:line="240" w:lineRule="auto"/>
      </w:pPr>
    </w:p>
    <w:p w14:paraId="620955C6" w14:textId="7000B0FB" w:rsidR="00A85666" w:rsidRPr="00703C64" w:rsidRDefault="00703C64" w:rsidP="00703C6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A85666" w:rsidRPr="00703C64">
        <w:rPr>
          <w:rFonts w:ascii="Times New Roman" w:hAnsi="Times New Roman"/>
          <w:sz w:val="24"/>
          <w:szCs w:val="24"/>
        </w:rPr>
        <w:t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7"/>
      </w:tblGrid>
      <w:tr w:rsidR="00A85666" w:rsidRPr="005E2D6E" w14:paraId="161B2F71" w14:textId="77777777" w:rsidTr="009A5BED">
        <w:trPr>
          <w:jc w:val="center"/>
        </w:trPr>
        <w:tc>
          <w:tcPr>
            <w:tcW w:w="1417" w:type="dxa"/>
          </w:tcPr>
          <w:p w14:paraId="1B2C85F1" w14:textId="77777777" w:rsidR="00A85666" w:rsidRPr="005E2D6E" w:rsidRDefault="00A85666" w:rsidP="00355FBD">
            <w:pPr>
              <w:pStyle w:val="Nagwek3"/>
              <w:numPr>
                <w:ilvl w:val="0"/>
                <w:numId w:val="0"/>
              </w:numPr>
              <w:suppressAutoHyphens/>
              <w:spacing w:before="0" w:after="0" w:afterAutospacing="0"/>
              <w:jc w:val="center"/>
              <w:outlineLvl w:val="2"/>
              <w:rPr>
                <w:rFonts w:cs="Times New Roman"/>
              </w:rPr>
            </w:pPr>
            <w:r w:rsidRPr="005E2D6E">
              <w:rPr>
                <w:rFonts w:cs="Times New Roman"/>
              </w:rPr>
              <w:t>TAK</w:t>
            </w:r>
            <w:r w:rsidRPr="005E2D6E">
              <w:rPr>
                <w:rFonts w:cs="Times New Roman"/>
                <w:vertAlign w:val="superscript"/>
              </w:rPr>
              <w:t>*)</w:t>
            </w:r>
          </w:p>
        </w:tc>
      </w:tr>
      <w:tr w:rsidR="00A85666" w:rsidRPr="005E2D6E" w14:paraId="5AB679CC" w14:textId="77777777" w:rsidTr="009A5BED">
        <w:trPr>
          <w:jc w:val="center"/>
        </w:trPr>
        <w:tc>
          <w:tcPr>
            <w:tcW w:w="1417" w:type="dxa"/>
          </w:tcPr>
          <w:p w14:paraId="2BF7C111" w14:textId="77777777" w:rsidR="00A85666" w:rsidRPr="005E2D6E" w:rsidRDefault="00A85666" w:rsidP="00355FBD">
            <w:pPr>
              <w:pStyle w:val="Nagwek3"/>
              <w:numPr>
                <w:ilvl w:val="0"/>
                <w:numId w:val="0"/>
              </w:numPr>
              <w:suppressAutoHyphens/>
              <w:spacing w:before="0" w:after="0" w:afterAutospacing="0"/>
              <w:jc w:val="center"/>
              <w:outlineLvl w:val="2"/>
              <w:rPr>
                <w:rFonts w:cs="Times New Roman"/>
              </w:rPr>
            </w:pPr>
            <w:r w:rsidRPr="005E2D6E">
              <w:rPr>
                <w:rFonts w:cs="Times New Roman"/>
              </w:rPr>
              <w:t>NIE</w:t>
            </w:r>
            <w:r w:rsidRPr="005E2D6E">
              <w:rPr>
                <w:rFonts w:cs="Times New Roman"/>
                <w:vertAlign w:val="superscript"/>
              </w:rPr>
              <w:t>*)</w:t>
            </w:r>
          </w:p>
        </w:tc>
      </w:tr>
    </w:tbl>
    <w:p w14:paraId="256B7209" w14:textId="2488536A" w:rsidR="00A85666" w:rsidRDefault="00A85666" w:rsidP="00355FBD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E2D6E">
        <w:rPr>
          <w:rFonts w:ascii="Times New Roman" w:hAnsi="Times New Roman"/>
          <w:b/>
          <w:i/>
          <w:sz w:val="24"/>
          <w:szCs w:val="24"/>
          <w:u w:val="single"/>
        </w:rPr>
        <w:t>UWAGA:</w:t>
      </w:r>
      <w:r w:rsidRPr="005E2D6E">
        <w:rPr>
          <w:rFonts w:ascii="Times New Roman" w:hAnsi="Times New Roman"/>
          <w:i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należy wskazać powyżej:</w:t>
      </w:r>
      <w:r w:rsidR="00703C64">
        <w:rPr>
          <w:rFonts w:ascii="Times New Roman" w:hAnsi="Times New Roman"/>
          <w:i/>
          <w:sz w:val="24"/>
          <w:szCs w:val="24"/>
        </w:rPr>
        <w:t xml:space="preserve"> NIE</w:t>
      </w:r>
    </w:p>
    <w:p w14:paraId="1CF4DEB4" w14:textId="79106705" w:rsidR="00703C64" w:rsidRDefault="00703C64" w:rsidP="00355FBD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54D1D89" w14:textId="77777777" w:rsidR="00703C64" w:rsidRPr="005E2D6E" w:rsidRDefault="00703C64" w:rsidP="00355FBD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6027E77" w14:textId="65928BE3" w:rsidR="00A85666" w:rsidRDefault="00A85666" w:rsidP="00355FBD">
      <w:pPr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5E2D6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 </w:t>
      </w:r>
    </w:p>
    <w:p w14:paraId="420D634C" w14:textId="77777777" w:rsidR="00703C64" w:rsidRPr="005E2D6E" w:rsidRDefault="00703C64" w:rsidP="00355FBD">
      <w:pPr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1DD95E8" w14:textId="77777777" w:rsidR="00276150" w:rsidRDefault="00276150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CCE14B" w14:textId="77777777" w:rsidR="00276150" w:rsidRDefault="00276150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BA61BD" w14:textId="77777777" w:rsidR="00A85666" w:rsidRPr="005E2D6E" w:rsidRDefault="00A85666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lastRenderedPageBreak/>
        <w:t>Oferta zawiera następujące załączniki:</w:t>
      </w:r>
    </w:p>
    <w:p w14:paraId="31446694" w14:textId="77777777" w:rsidR="00A85666" w:rsidRPr="005E2D6E" w:rsidRDefault="00A85666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8200A38" w14:textId="77777777" w:rsidR="00A85666" w:rsidRPr="005E2D6E" w:rsidRDefault="00A85666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034C0A3" w14:textId="77777777" w:rsidR="00A85666" w:rsidRPr="005E2D6E" w:rsidRDefault="00A85666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2CF1332" w14:textId="77777777" w:rsidR="00A85666" w:rsidRPr="005E2D6E" w:rsidRDefault="00A85666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D2020E2" w14:textId="77777777" w:rsidR="00A85666" w:rsidRPr="005E2D6E" w:rsidRDefault="00A85666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9A4F06" w14:textId="77777777" w:rsidR="00A85666" w:rsidRPr="005E2D6E" w:rsidRDefault="00A85666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t>Oferta została złożona na ……… kolejno ponumerowanych stronach.</w:t>
      </w:r>
    </w:p>
    <w:p w14:paraId="0ED6799E" w14:textId="77777777" w:rsidR="00A85666" w:rsidRPr="005E2D6E" w:rsidRDefault="00A85666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t>Informacje zawarte na stronach od ……… do ………… stanowią tajemnicę przedsiębiorstwa w rozumieniu przepisów ustawy o zwalczaniu nieuczciwej konkurencji i jako takie nie mogą być udostępniane innym uczestnikom niniejszego postępowania.</w:t>
      </w:r>
    </w:p>
    <w:p w14:paraId="55044D1B" w14:textId="77777777" w:rsidR="00A85666" w:rsidRPr="005E2D6E" w:rsidRDefault="00A85666" w:rsidP="00355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F85537" w14:textId="77777777" w:rsidR="00144757" w:rsidRDefault="00144757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14:paraId="4A1BAE94" w14:textId="77777777" w:rsidR="00144757" w:rsidRDefault="00144757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EF32E" w14:textId="329B30FD" w:rsidR="00A85666" w:rsidRPr="005E2D6E" w:rsidRDefault="00144757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</w:t>
      </w:r>
      <w:r w:rsidR="00A85666" w:rsidRPr="005E2D6E">
        <w:rPr>
          <w:rFonts w:ascii="Times New Roman" w:hAnsi="Times New Roman"/>
          <w:sz w:val="24"/>
          <w:szCs w:val="24"/>
        </w:rPr>
        <w:tab/>
      </w:r>
      <w:r w:rsidR="00A85666" w:rsidRPr="005E2D6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……………………………………………</w:t>
      </w:r>
      <w:r w:rsidR="00A85666" w:rsidRPr="005E2D6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</w:t>
      </w:r>
    </w:p>
    <w:p w14:paraId="5593F48A" w14:textId="1A7DC011" w:rsidR="00A85666" w:rsidRPr="00897BCE" w:rsidRDefault="00144757" w:rsidP="00355FBD">
      <w:pPr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Pieczątka firmy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85666" w:rsidRPr="00897BCE">
        <w:rPr>
          <w:rFonts w:ascii="Times New Roman" w:hAnsi="Times New Roman"/>
          <w:sz w:val="20"/>
          <w:szCs w:val="20"/>
        </w:rPr>
        <w:t xml:space="preserve">Podpisy (pieczątki) osób, </w:t>
      </w:r>
    </w:p>
    <w:p w14:paraId="19AF24F8" w14:textId="77777777" w:rsidR="00897BCE" w:rsidRDefault="00897BCE" w:rsidP="00897BC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="00A85666" w:rsidRPr="00897BCE">
        <w:rPr>
          <w:rFonts w:ascii="Times New Roman" w:hAnsi="Times New Roman"/>
          <w:sz w:val="20"/>
          <w:szCs w:val="20"/>
        </w:rPr>
        <w:t xml:space="preserve">upoważnionych do reprezentowania </w:t>
      </w:r>
      <w:r w:rsidR="00144757" w:rsidRPr="00897BCE">
        <w:rPr>
          <w:rFonts w:ascii="Times New Roman" w:hAnsi="Times New Roman"/>
          <w:sz w:val="20"/>
          <w:szCs w:val="20"/>
        </w:rPr>
        <w:t xml:space="preserve">  </w:t>
      </w:r>
    </w:p>
    <w:p w14:paraId="28194141" w14:textId="50F55B4A" w:rsidR="00A85666" w:rsidRPr="00897BCE" w:rsidRDefault="00897BCE" w:rsidP="00897BCE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="00A85666" w:rsidRPr="00897BCE">
        <w:rPr>
          <w:rFonts w:ascii="Times New Roman" w:hAnsi="Times New Roman"/>
          <w:sz w:val="20"/>
          <w:szCs w:val="20"/>
        </w:rPr>
        <w:t>Wykonawcy</w:t>
      </w:r>
    </w:p>
    <w:p w14:paraId="67B0962B" w14:textId="7C7DDF56" w:rsidR="00144757" w:rsidRDefault="00144757" w:rsidP="00355FB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03EDDFC8" w14:textId="6FBC130D" w:rsidR="00144757" w:rsidRDefault="00144757" w:rsidP="00355FB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1D33CC84" w14:textId="77777777" w:rsidR="00897BCE" w:rsidRPr="005E2D6E" w:rsidRDefault="00897BCE" w:rsidP="00355FB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6BE91C66" w14:textId="77777777" w:rsidR="00A85666" w:rsidRPr="005E2D6E" w:rsidRDefault="00A85666" w:rsidP="00355F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68F36153" w14:textId="77777777" w:rsidR="00A85666" w:rsidRPr="005E2D6E" w:rsidRDefault="00A85666" w:rsidP="00355FBD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hAnsi="Times New Roman"/>
          <w:sz w:val="24"/>
          <w:szCs w:val="24"/>
        </w:rPr>
        <w:t>(miejscowość, data)</w:t>
      </w:r>
    </w:p>
    <w:p w14:paraId="54EB29D8" w14:textId="77777777" w:rsidR="00A85666" w:rsidRPr="005E2D6E" w:rsidRDefault="00A85666" w:rsidP="00355FBD">
      <w:pPr>
        <w:suppressAutoHyphens/>
        <w:spacing w:after="0" w:line="240" w:lineRule="auto"/>
        <w:jc w:val="both"/>
        <w:rPr>
          <w:rFonts w:ascii="Times New Roman" w:eastAsia="SimSun" w:hAnsi="Times New Roman"/>
          <w:i/>
          <w:iCs/>
          <w:kern w:val="1"/>
          <w:sz w:val="24"/>
          <w:szCs w:val="24"/>
          <w:lang w:eastAsia="zh-CN" w:bidi="hi-IN"/>
        </w:rPr>
      </w:pPr>
      <w:r w:rsidRPr="005E2D6E">
        <w:rPr>
          <w:rFonts w:ascii="Times New Roman" w:eastAsia="SimSun" w:hAnsi="Times New Roman"/>
          <w:b/>
          <w:bCs/>
          <w:i/>
          <w:iCs/>
          <w:kern w:val="1"/>
          <w:sz w:val="24"/>
          <w:szCs w:val="24"/>
          <w:lang w:eastAsia="zh-CN" w:bidi="hi-IN"/>
        </w:rPr>
        <w:t>Uwaga:</w:t>
      </w:r>
    </w:p>
    <w:p w14:paraId="12174D5D" w14:textId="7F9543FD" w:rsidR="00A85666" w:rsidRPr="005E2D6E" w:rsidRDefault="00A85666" w:rsidP="006362F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D6E">
        <w:rPr>
          <w:rFonts w:ascii="Times New Roman" w:eastAsia="SimSun" w:hAnsi="Times New Roman"/>
          <w:i/>
          <w:iCs/>
          <w:kern w:val="1"/>
          <w:sz w:val="24"/>
          <w:szCs w:val="24"/>
          <w:lang w:eastAsia="zh-CN" w:bidi="hi-IN"/>
        </w:rPr>
        <w:t>1. * niepotrzebne skreślić</w:t>
      </w:r>
    </w:p>
    <w:sectPr w:rsidR="00A85666" w:rsidRPr="005E2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3E8527A"/>
    <w:lvl w:ilvl="0">
      <w:start w:val="1"/>
      <w:numFmt w:val="upperRoman"/>
      <w:lvlText w:val="Część %1."/>
      <w:lvlJc w:val="left"/>
      <w:pPr>
        <w:tabs>
          <w:tab w:val="num" w:pos="1778"/>
        </w:tabs>
        <w:ind w:left="1778" w:hanging="1418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397" w:hanging="397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2.%3."/>
      <w:lvlJc w:val="left"/>
      <w:pPr>
        <w:tabs>
          <w:tab w:val="num" w:pos="737"/>
        </w:tabs>
        <w:ind w:left="794" w:hanging="624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2807" w:hanging="68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vanish w:val="0"/>
        <w:color w:val="000000"/>
        <w:spacing w:val="0"/>
        <w:kern w:val="1"/>
        <w:position w:val="0"/>
        <w:sz w:val="24"/>
        <w:szCs w:val="24"/>
        <w:u w:val="none"/>
        <w:vertAlign w:val="baseline"/>
        <w:em w:val="none"/>
        <w:lang w:val="x-none" w:eastAsia="x-none" w:bidi="x-none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1191" w:hanging="34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1" w:hanging="284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2EB2BE88"/>
    <w:name w:val="WW8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  <w:b/>
        <w:bCs/>
        <w:strike w:val="0"/>
        <w:color w:val="000000"/>
        <w:sz w:val="36"/>
        <w:szCs w:val="36"/>
        <w:vertAlign w:val="superscrip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588" w:hanging="102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0"/>
        <w:sz w:val="32"/>
        <w:szCs w:val="32"/>
        <w:vertAlign w:val="superscript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eastAsia="Times New Roman" w:cs="Times New Roman" w:hint="default"/>
        <w:b/>
        <w:bCs/>
        <w:color w:val="000000"/>
        <w:vertAlign w:val="superscrip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eastAsia="Times New Roman" w:cs="Times New Roman" w:hint="default"/>
        <w:b/>
        <w:bCs/>
        <w:color w:val="000000"/>
        <w:vertAlign w:val="superscrip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eastAsia="Times New Roman" w:cs="Times New Roman" w:hint="default"/>
        <w:b/>
        <w:bCs/>
        <w:color w:val="000000"/>
        <w:vertAlign w:val="superscrip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eastAsia="Times New Roman" w:cs="Times New Roman" w:hint="default"/>
        <w:b/>
        <w:bCs/>
        <w:color w:val="000000"/>
        <w:vertAlign w:val="superscrip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eastAsia="Times New Roman" w:cs="Times New Roman" w:hint="default"/>
        <w:b/>
        <w:bCs/>
        <w:color w:val="000000"/>
        <w:vertAlign w:val="superscrip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eastAsia="Times New Roman" w:cs="Times New Roman" w:hint="default"/>
        <w:b/>
        <w:bCs/>
        <w:color w:val="000000"/>
        <w:vertAlign w:val="superscrip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eastAsia="Times New Roman" w:cs="Times New Roman" w:hint="default"/>
        <w:b/>
        <w:bCs/>
        <w:color w:val="000000"/>
        <w:vertAlign w:val="superscript"/>
      </w:rPr>
    </w:lvl>
  </w:abstractNum>
  <w:abstractNum w:abstractNumId="2" w15:restartNumberingAfterBreak="0">
    <w:nsid w:val="00000008"/>
    <w:multiLevelType w:val="multilevel"/>
    <w:tmpl w:val="D3D64256"/>
    <w:name w:val="WW8Num8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eastAsia="Times New Roman" w:cs="Times New Roman" w:hint="default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4" w:hanging="1800"/>
      </w:pPr>
      <w:rPr>
        <w:rFonts w:hint="default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b w:val="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16"/>
    <w:multiLevelType w:val="multilevel"/>
    <w:tmpl w:val="00000016"/>
    <w:name w:val="WW8Num35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1"/>
        <w:position w:val="0"/>
        <w:sz w:val="24"/>
        <w:szCs w:val="24"/>
        <w:u w:val="none"/>
        <w:vertAlign w:val="baseline"/>
        <w:em w:val="none"/>
        <w:lang w:val="x-none" w:eastAsia="x-none" w:bidi="x-none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7"/>
    <w:multiLevelType w:val="multilevel"/>
    <w:tmpl w:val="00000017"/>
    <w:name w:val="WW8Num4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A"/>
    <w:multiLevelType w:val="multilevel"/>
    <w:tmpl w:val="0000001A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13E3C96"/>
    <w:multiLevelType w:val="multilevel"/>
    <w:tmpl w:val="FC4C7222"/>
    <w:lvl w:ilvl="0">
      <w:start w:val="5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40"/>
      <w:numFmt w:val="decimal"/>
      <w:lvlText w:val="%1-%2"/>
      <w:lvlJc w:val="left"/>
      <w:pPr>
        <w:ind w:left="124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AB303C2"/>
    <w:multiLevelType w:val="multilevel"/>
    <w:tmpl w:val="D18EB5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10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1" w15:restartNumberingAfterBreak="0">
    <w:nsid w:val="490514F0"/>
    <w:multiLevelType w:val="multilevel"/>
    <w:tmpl w:val="B94657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1D5E0B"/>
    <w:multiLevelType w:val="multilevel"/>
    <w:tmpl w:val="BEFAF916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709"/>
        </w:tabs>
        <w:ind w:left="766" w:hanging="624"/>
      </w:pPr>
      <w:rPr>
        <w:rFonts w:ascii="Calibri" w:hAnsi="Calibri" w:hint="default"/>
        <w:b w:val="0"/>
        <w:i w:val="0"/>
        <w:strike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1077"/>
        </w:tabs>
        <w:ind w:left="1077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14" w15:restartNumberingAfterBreak="0">
    <w:nsid w:val="61833516"/>
    <w:multiLevelType w:val="multilevel"/>
    <w:tmpl w:val="A5343E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2A2082D"/>
    <w:multiLevelType w:val="hybridMultilevel"/>
    <w:tmpl w:val="1AA827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0B319E"/>
    <w:multiLevelType w:val="multilevel"/>
    <w:tmpl w:val="615ECA1E"/>
    <w:lvl w:ilvl="0">
      <w:start w:val="5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1152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976" w:hanging="144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6"/>
  </w:num>
  <w:num w:numId="5">
    <w:abstractNumId w:val="15"/>
  </w:num>
  <w:num w:numId="6">
    <w:abstractNumId w:val="12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D73"/>
    <w:rsid w:val="000C3D73"/>
    <w:rsid w:val="000E03EE"/>
    <w:rsid w:val="000F247B"/>
    <w:rsid w:val="001112ED"/>
    <w:rsid w:val="001268F9"/>
    <w:rsid w:val="00144757"/>
    <w:rsid w:val="00194EA7"/>
    <w:rsid w:val="002071FC"/>
    <w:rsid w:val="00276150"/>
    <w:rsid w:val="002D707E"/>
    <w:rsid w:val="00355FBD"/>
    <w:rsid w:val="00393B7E"/>
    <w:rsid w:val="003D77FD"/>
    <w:rsid w:val="004B34DF"/>
    <w:rsid w:val="004B7DA2"/>
    <w:rsid w:val="00570025"/>
    <w:rsid w:val="005A06BF"/>
    <w:rsid w:val="005E2D6E"/>
    <w:rsid w:val="005E3784"/>
    <w:rsid w:val="00611A44"/>
    <w:rsid w:val="006362F8"/>
    <w:rsid w:val="0065654E"/>
    <w:rsid w:val="006C47DC"/>
    <w:rsid w:val="006F11F6"/>
    <w:rsid w:val="00703C64"/>
    <w:rsid w:val="00822180"/>
    <w:rsid w:val="00897BCE"/>
    <w:rsid w:val="008D65C2"/>
    <w:rsid w:val="00925361"/>
    <w:rsid w:val="00946B96"/>
    <w:rsid w:val="00996484"/>
    <w:rsid w:val="009C2A00"/>
    <w:rsid w:val="00A6634A"/>
    <w:rsid w:val="00A67D30"/>
    <w:rsid w:val="00A85666"/>
    <w:rsid w:val="00BB1B8F"/>
    <w:rsid w:val="00C030FC"/>
    <w:rsid w:val="00C500D8"/>
    <w:rsid w:val="00C5249A"/>
    <w:rsid w:val="00CF027D"/>
    <w:rsid w:val="00D52A71"/>
    <w:rsid w:val="00DB0C8D"/>
    <w:rsid w:val="00DC20E2"/>
    <w:rsid w:val="00DF3A4B"/>
    <w:rsid w:val="00E22423"/>
    <w:rsid w:val="00E65B1C"/>
    <w:rsid w:val="00EB13AE"/>
    <w:rsid w:val="00EC559F"/>
    <w:rsid w:val="00EF7918"/>
    <w:rsid w:val="00F65EDA"/>
    <w:rsid w:val="00FF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54ACF"/>
  <w15:chartTrackingRefBased/>
  <w15:docId w15:val="{7A1A4632-49BD-4D19-80EA-CBC7E2DD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2D6E"/>
    <w:rPr>
      <w:rFonts w:eastAsiaTheme="minorEastAsia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D6E"/>
    <w:pPr>
      <w:keepNext/>
      <w:numPr>
        <w:numId w:val="3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E2D6E"/>
    <w:pPr>
      <w:keepNext/>
      <w:numPr>
        <w:ilvl w:val="1"/>
        <w:numId w:val="3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iCs/>
      <w:sz w:val="24"/>
      <w:szCs w:val="24"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E2D6E"/>
    <w:pPr>
      <w:numPr>
        <w:ilvl w:val="2"/>
        <w:numId w:val="3"/>
      </w:numPr>
      <w:tabs>
        <w:tab w:val="clear" w:pos="709"/>
        <w:tab w:val="num" w:pos="567"/>
      </w:tabs>
      <w:spacing w:before="60" w:after="100" w:afterAutospacing="1" w:line="240" w:lineRule="auto"/>
      <w:ind w:left="624"/>
      <w:jc w:val="both"/>
      <w:outlineLvl w:val="2"/>
    </w:pPr>
    <w:rPr>
      <w:rFonts w:ascii="Times New Roman" w:eastAsia="Times New Roman" w:hAnsi="Times New Roman" w:cs="Arial"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E2D6E"/>
    <w:pPr>
      <w:keepNext/>
      <w:numPr>
        <w:ilvl w:val="3"/>
        <w:numId w:val="3"/>
      </w:numPr>
      <w:spacing w:before="60" w:after="100" w:afterAutospacing="1" w:line="240" w:lineRule="auto"/>
      <w:jc w:val="both"/>
      <w:outlineLvl w:val="3"/>
    </w:pPr>
    <w:rPr>
      <w:rFonts w:ascii="Times New Roman" w:eastAsia="Times New Roman" w:hAnsi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E2D6E"/>
    <w:pPr>
      <w:numPr>
        <w:ilvl w:val="4"/>
        <w:numId w:val="3"/>
      </w:numPr>
      <w:spacing w:after="60" w:line="240" w:lineRule="auto"/>
      <w:jc w:val="both"/>
      <w:outlineLvl w:val="4"/>
    </w:pPr>
    <w:rPr>
      <w:rFonts w:ascii="Times New Roman" w:eastAsia="Times New Roman" w:hAnsi="Times New Roman"/>
      <w:bCs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E2D6E"/>
    <w:pPr>
      <w:numPr>
        <w:ilvl w:val="5"/>
        <w:numId w:val="3"/>
      </w:numPr>
      <w:spacing w:after="60" w:line="240" w:lineRule="auto"/>
      <w:jc w:val="both"/>
      <w:outlineLvl w:val="5"/>
    </w:pPr>
    <w:rPr>
      <w:rFonts w:ascii="Times New Roman" w:eastAsia="Times New Roman" w:hAnsi="Times New Roman"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D6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5E2D6E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5E2D6E"/>
    <w:rPr>
      <w:rFonts w:ascii="Times New Roman" w:eastAsia="Times New Roman" w:hAnsi="Times New Roman" w:cs="Arial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E2D6E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E2D6E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Akapitzlist">
    <w:name w:val="List Paragraph"/>
    <w:aliases w:val="Numerowanie,Akapit z listą BS,List Paragraph,BulletC,Wyliczanie,Obiekt,normalny tekst"/>
    <w:basedOn w:val="Normalny"/>
    <w:link w:val="AkapitzlistZnak"/>
    <w:uiPriority w:val="34"/>
    <w:qFormat/>
    <w:rsid w:val="005E2D6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2D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2D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2D6E"/>
    <w:rPr>
      <w:rFonts w:eastAsiaTheme="minorEastAsi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E2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BulletC Znak,Wyliczanie Znak,Obiekt Znak,normalny tekst Znak"/>
    <w:link w:val="Akapitzlist"/>
    <w:uiPriority w:val="34"/>
    <w:locked/>
    <w:rsid w:val="005E2D6E"/>
    <w:rPr>
      <w:rFonts w:eastAsiaTheme="minorEastAsia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30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30FC"/>
    <w:rPr>
      <w:rFonts w:eastAsiaTheme="minorEastAsia" w:cs="Times New Roman"/>
      <w:b/>
      <w:bCs/>
      <w:sz w:val="20"/>
      <w:szCs w:val="20"/>
      <w:lang w:eastAsia="pl-PL"/>
    </w:rPr>
  </w:style>
  <w:style w:type="paragraph" w:styleId="Lista">
    <w:name w:val="List"/>
    <w:basedOn w:val="Normalny"/>
    <w:rsid w:val="002D707E"/>
    <w:pPr>
      <w:suppressAutoHyphens/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estern">
    <w:name w:val="western"/>
    <w:basedOn w:val="Normalny"/>
    <w:rsid w:val="002D707E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pkt1">
    <w:name w:val="pkt. 1"/>
    <w:rsid w:val="002D707E"/>
    <w:rPr>
      <w:rFonts w:ascii="Times New Roman" w:hAnsi="Times New Roman"/>
      <w:b/>
      <w:bCs/>
      <w:sz w:val="24"/>
    </w:rPr>
  </w:style>
  <w:style w:type="paragraph" w:styleId="Bezodstpw">
    <w:name w:val="No Spacing"/>
    <w:qFormat/>
    <w:rsid w:val="002D707E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49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42F5F-D410-4828-B65D-E6205FEC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cp:keywords/>
  <dc:description/>
  <cp:lastModifiedBy>User</cp:lastModifiedBy>
  <cp:revision>4</cp:revision>
  <cp:lastPrinted>2025-07-07T10:39:00Z</cp:lastPrinted>
  <dcterms:created xsi:type="dcterms:W3CDTF">2025-11-05T19:28:00Z</dcterms:created>
  <dcterms:modified xsi:type="dcterms:W3CDTF">2025-11-11T11:09:00Z</dcterms:modified>
</cp:coreProperties>
</file>